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C31" w:rsidRPr="0030041E" w:rsidRDefault="00A64C31" w:rsidP="0030041E">
      <w:pPr>
        <w:spacing w:after="200" w:line="360" w:lineRule="auto"/>
        <w:jc w:val="right"/>
        <w:rPr>
          <w:sz w:val="22"/>
          <w:szCs w:val="22"/>
        </w:rPr>
      </w:pPr>
      <w:r w:rsidRPr="00652D6B">
        <w:rPr>
          <w:i/>
          <w:iCs/>
          <w:sz w:val="24"/>
          <w:szCs w:val="24"/>
        </w:rPr>
        <w:t>Załącznik nr 1</w:t>
      </w:r>
    </w:p>
    <w:p w:rsidR="00A64C31" w:rsidRPr="00652D6B" w:rsidRDefault="00A64C31" w:rsidP="00D552A3">
      <w:pPr>
        <w:pStyle w:val="Nagwek1"/>
        <w:tabs>
          <w:tab w:val="left" w:pos="4248"/>
        </w:tabs>
        <w:spacing w:before="0" w:after="0" w:line="360" w:lineRule="auto"/>
        <w:ind w:left="4962"/>
        <w:jc w:val="both"/>
        <w:rPr>
          <w:rFonts w:ascii="Times New Roman" w:hAnsi="Times New Roman" w:cs="Times New Roman"/>
          <w:sz w:val="24"/>
          <w:szCs w:val="24"/>
        </w:rPr>
      </w:pPr>
      <w:r w:rsidRPr="00652D6B">
        <w:rPr>
          <w:rFonts w:ascii="Times New Roman" w:hAnsi="Times New Roman" w:cs="Times New Roman"/>
          <w:sz w:val="24"/>
          <w:szCs w:val="24"/>
        </w:rPr>
        <w:t>Burmistrz Gostynia</w:t>
      </w:r>
    </w:p>
    <w:p w:rsidR="00A64C31" w:rsidRPr="00652D6B" w:rsidRDefault="00A64C31" w:rsidP="00D552A3">
      <w:pPr>
        <w:spacing w:line="360" w:lineRule="auto"/>
        <w:ind w:left="4248" w:firstLine="708"/>
        <w:jc w:val="both"/>
        <w:rPr>
          <w:b/>
          <w:bCs/>
          <w:sz w:val="24"/>
          <w:szCs w:val="24"/>
        </w:rPr>
      </w:pPr>
      <w:r w:rsidRPr="00652D6B">
        <w:rPr>
          <w:b/>
          <w:bCs/>
          <w:sz w:val="24"/>
          <w:szCs w:val="24"/>
        </w:rPr>
        <w:t>Rynek 2</w:t>
      </w:r>
    </w:p>
    <w:p w:rsidR="00A64C31" w:rsidRPr="00D40B18" w:rsidRDefault="00A64C31" w:rsidP="00D552A3">
      <w:pPr>
        <w:spacing w:line="360" w:lineRule="auto"/>
        <w:ind w:left="4248" w:firstLine="708"/>
        <w:jc w:val="both"/>
        <w:rPr>
          <w:b/>
          <w:bCs/>
          <w:sz w:val="24"/>
          <w:szCs w:val="24"/>
        </w:rPr>
      </w:pPr>
      <w:r w:rsidRPr="00652D6B">
        <w:rPr>
          <w:b/>
          <w:bCs/>
          <w:sz w:val="24"/>
          <w:szCs w:val="24"/>
        </w:rPr>
        <w:t>63-800 Gostyń</w:t>
      </w:r>
    </w:p>
    <w:p w:rsidR="00A64C31" w:rsidRPr="00652D6B" w:rsidRDefault="00A64C31" w:rsidP="00D552A3">
      <w:pPr>
        <w:pStyle w:val="Tekstpodstawowy"/>
        <w:spacing w:line="360" w:lineRule="auto"/>
        <w:jc w:val="center"/>
        <w:rPr>
          <w:sz w:val="24"/>
          <w:szCs w:val="24"/>
        </w:rPr>
      </w:pPr>
    </w:p>
    <w:p w:rsidR="0030041E" w:rsidRPr="00652D6B" w:rsidRDefault="0030041E" w:rsidP="0030041E">
      <w:pPr>
        <w:pStyle w:val="Nagwek2"/>
        <w:numPr>
          <w:ilvl w:val="1"/>
          <w:numId w:val="17"/>
        </w:numPr>
        <w:spacing w:before="0" w:after="120"/>
        <w:jc w:val="center"/>
        <w:rPr>
          <w:rFonts w:ascii="Times New Roman" w:hAnsi="Times New Roman" w:cs="Times New Roman"/>
          <w:b w:val="0"/>
          <w:bCs w:val="0"/>
          <w:sz w:val="24"/>
          <w:szCs w:val="24"/>
        </w:rPr>
      </w:pPr>
      <w:r w:rsidRPr="00652D6B">
        <w:rPr>
          <w:rFonts w:ascii="Times New Roman" w:hAnsi="Times New Roman" w:cs="Times New Roman"/>
          <w:b w:val="0"/>
          <w:bCs w:val="0"/>
          <w:sz w:val="24"/>
          <w:szCs w:val="24"/>
        </w:rPr>
        <w:t xml:space="preserve">O F E R T A </w:t>
      </w:r>
    </w:p>
    <w:p w:rsidR="0030041E" w:rsidRPr="00652D6B" w:rsidRDefault="0030041E" w:rsidP="0030041E">
      <w:pPr>
        <w:pStyle w:val="Nagwek2"/>
        <w:numPr>
          <w:ilvl w:val="1"/>
          <w:numId w:val="17"/>
        </w:numPr>
        <w:spacing w:before="0" w:after="120"/>
        <w:jc w:val="center"/>
        <w:rPr>
          <w:rFonts w:ascii="Times New Roman" w:hAnsi="Times New Roman" w:cs="Times New Roman"/>
          <w:sz w:val="24"/>
          <w:szCs w:val="24"/>
        </w:rPr>
      </w:pPr>
      <w:r w:rsidRPr="00652D6B">
        <w:rPr>
          <w:rFonts w:ascii="Times New Roman" w:hAnsi="Times New Roman" w:cs="Times New Roman"/>
          <w:b w:val="0"/>
          <w:bCs w:val="0"/>
          <w:sz w:val="24"/>
          <w:szCs w:val="24"/>
        </w:rPr>
        <w:t>na wykonanie zamówienia pn.:</w:t>
      </w:r>
    </w:p>
    <w:p w:rsidR="0030041E" w:rsidRDefault="0030041E" w:rsidP="0030041E">
      <w:pPr>
        <w:pStyle w:val="Podtytu"/>
        <w:ind w:firstLine="708"/>
        <w:rPr>
          <w:b/>
          <w:bCs/>
          <w:color w:val="000000"/>
          <w:sz w:val="24"/>
          <w:szCs w:val="24"/>
        </w:rPr>
      </w:pPr>
      <w:r w:rsidRPr="009433F5">
        <w:rPr>
          <w:b/>
          <w:bCs/>
          <w:color w:val="000000"/>
          <w:sz w:val="24"/>
          <w:szCs w:val="24"/>
        </w:rPr>
        <w:t>„</w:t>
      </w:r>
      <w:r w:rsidRPr="0030041E">
        <w:rPr>
          <w:b/>
          <w:bCs/>
          <w:color w:val="000000"/>
          <w:sz w:val="24"/>
          <w:szCs w:val="24"/>
        </w:rPr>
        <w:t>Budowa systemu monitoringu wizyjnego” – II etap</w:t>
      </w:r>
      <w:r w:rsidRPr="009433F5">
        <w:rPr>
          <w:b/>
          <w:bCs/>
          <w:color w:val="000000"/>
          <w:sz w:val="24"/>
          <w:szCs w:val="24"/>
        </w:rPr>
        <w:t xml:space="preserve">” </w:t>
      </w:r>
    </w:p>
    <w:p w:rsidR="0030041E" w:rsidRPr="0030041E" w:rsidRDefault="003378E0" w:rsidP="0030041E">
      <w:pPr>
        <w:pStyle w:val="Podtytu"/>
        <w:ind w:firstLine="708"/>
        <w:rPr>
          <w:b/>
          <w:bCs/>
          <w:color w:val="000000"/>
          <w:sz w:val="24"/>
          <w:szCs w:val="24"/>
          <w:u w:val="single"/>
        </w:rPr>
      </w:pPr>
      <w:r>
        <w:rPr>
          <w:b/>
          <w:bCs/>
          <w:color w:val="000000"/>
          <w:sz w:val="24"/>
          <w:szCs w:val="24"/>
          <w:u w:val="single"/>
        </w:rPr>
        <w:t>część</w:t>
      </w:r>
      <w:r w:rsidR="0030041E" w:rsidRPr="0030041E">
        <w:rPr>
          <w:b/>
          <w:bCs/>
          <w:color w:val="000000"/>
          <w:sz w:val="24"/>
          <w:szCs w:val="24"/>
          <w:u w:val="single"/>
        </w:rPr>
        <w:t xml:space="preserve"> I – </w:t>
      </w:r>
      <w:r>
        <w:rPr>
          <w:b/>
          <w:sz w:val="24"/>
          <w:szCs w:val="24"/>
          <w:u w:val="single"/>
        </w:rPr>
        <w:t>o</w:t>
      </w:r>
      <w:r w:rsidR="0030041E" w:rsidRPr="0030041E">
        <w:rPr>
          <w:b/>
          <w:sz w:val="24"/>
          <w:szCs w:val="24"/>
          <w:u w:val="single"/>
        </w:rPr>
        <w:t>bszar nr 1 – rondo Biznesu</w:t>
      </w:r>
    </w:p>
    <w:p w:rsidR="0030041E" w:rsidRPr="00A76788" w:rsidRDefault="0030041E" w:rsidP="0030041E">
      <w:pPr>
        <w:pStyle w:val="Akapitzlist"/>
        <w:numPr>
          <w:ilvl w:val="3"/>
          <w:numId w:val="56"/>
        </w:numPr>
        <w:ind w:left="357" w:hanging="357"/>
        <w:jc w:val="both"/>
        <w:rPr>
          <w:b/>
          <w:bCs/>
          <w:sz w:val="24"/>
          <w:szCs w:val="24"/>
        </w:rPr>
      </w:pPr>
      <w:r w:rsidRPr="00A76788">
        <w:rPr>
          <w:b/>
          <w:bCs/>
          <w:sz w:val="24"/>
          <w:szCs w:val="24"/>
        </w:rPr>
        <w:t>Ofertę składa:</w:t>
      </w:r>
    </w:p>
    <w:p w:rsidR="0030041E" w:rsidRPr="001C4CF4" w:rsidRDefault="0030041E" w:rsidP="0030041E">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30041E" w:rsidRPr="001C4CF4" w:rsidTr="0030041E">
        <w:trPr>
          <w:trHeight w:val="460"/>
        </w:trPr>
        <w:tc>
          <w:tcPr>
            <w:tcW w:w="2127" w:type="dxa"/>
            <w:shd w:val="clear" w:color="auto" w:fill="FFFFFF"/>
            <w:vAlign w:val="center"/>
          </w:tcPr>
          <w:p w:rsidR="0030041E" w:rsidRPr="001C4CF4" w:rsidRDefault="0030041E" w:rsidP="0030041E">
            <w:pPr>
              <w:rPr>
                <w:b/>
                <w:bCs/>
                <w:sz w:val="24"/>
                <w:szCs w:val="24"/>
              </w:rPr>
            </w:pPr>
          </w:p>
        </w:tc>
        <w:tc>
          <w:tcPr>
            <w:tcW w:w="6873" w:type="dxa"/>
            <w:shd w:val="clear" w:color="auto" w:fill="FFFFFF"/>
            <w:vAlign w:val="center"/>
          </w:tcPr>
          <w:p w:rsidR="0030041E" w:rsidRPr="001C4CF4" w:rsidRDefault="0030041E" w:rsidP="0030041E">
            <w:pPr>
              <w:jc w:val="both"/>
              <w:rPr>
                <w:b/>
                <w:bCs/>
                <w:sz w:val="24"/>
                <w:szCs w:val="24"/>
              </w:rPr>
            </w:pPr>
            <w:r w:rsidRPr="001C4CF4">
              <w:rPr>
                <w:b/>
                <w:bCs/>
                <w:sz w:val="24"/>
                <w:szCs w:val="24"/>
              </w:rPr>
              <w:t xml:space="preserve">Nazwa </w:t>
            </w:r>
          </w:p>
        </w:tc>
      </w:tr>
      <w:tr w:rsidR="0030041E" w:rsidRPr="001C4CF4" w:rsidTr="0030041E">
        <w:trPr>
          <w:trHeight w:val="398"/>
        </w:trPr>
        <w:tc>
          <w:tcPr>
            <w:tcW w:w="2127" w:type="dxa"/>
            <w:shd w:val="clear" w:color="auto" w:fill="FFFFFF"/>
          </w:tcPr>
          <w:p w:rsidR="0030041E" w:rsidRDefault="00845E17" w:rsidP="0030041E">
            <w:pPr>
              <w:spacing w:before="20" w:after="20"/>
              <w:rPr>
                <w:sz w:val="24"/>
                <w:szCs w:val="24"/>
              </w:rPr>
            </w:pPr>
            <w:r>
              <w:rPr>
                <w:sz w:val="24"/>
                <w:szCs w:val="24"/>
              </w:rPr>
              <w:t>Wykonawca</w:t>
            </w:r>
          </w:p>
          <w:p w:rsidR="0030041E" w:rsidRPr="001C4CF4" w:rsidRDefault="0030041E" w:rsidP="0030041E">
            <w:pPr>
              <w:spacing w:before="20" w:after="20"/>
              <w:rPr>
                <w:sz w:val="24"/>
                <w:szCs w:val="24"/>
              </w:rPr>
            </w:pPr>
            <w:r>
              <w:rPr>
                <w:sz w:val="24"/>
                <w:szCs w:val="24"/>
              </w:rPr>
              <w:t>(nazwa, adres)</w:t>
            </w:r>
          </w:p>
        </w:tc>
        <w:tc>
          <w:tcPr>
            <w:tcW w:w="6873" w:type="dxa"/>
          </w:tcPr>
          <w:p w:rsidR="0030041E" w:rsidRDefault="0030041E" w:rsidP="0030041E">
            <w:pPr>
              <w:jc w:val="both"/>
              <w:rPr>
                <w:sz w:val="24"/>
                <w:szCs w:val="24"/>
              </w:rPr>
            </w:pPr>
          </w:p>
          <w:p w:rsidR="0030041E" w:rsidRPr="001C4CF4" w:rsidRDefault="0030041E" w:rsidP="0030041E">
            <w:pPr>
              <w:jc w:val="both"/>
              <w:rPr>
                <w:sz w:val="24"/>
                <w:szCs w:val="24"/>
              </w:rPr>
            </w:pPr>
          </w:p>
        </w:tc>
      </w:tr>
    </w:tbl>
    <w:p w:rsidR="0030041E" w:rsidRDefault="0030041E" w:rsidP="0030041E">
      <w:pPr>
        <w:jc w:val="both"/>
        <w:rPr>
          <w:b/>
          <w:bCs/>
          <w:sz w:val="24"/>
          <w:szCs w:val="24"/>
        </w:rPr>
      </w:pPr>
    </w:p>
    <w:p w:rsidR="0030041E" w:rsidRPr="001C4CF4" w:rsidRDefault="0030041E" w:rsidP="0030041E">
      <w:pPr>
        <w:pStyle w:val="Akapitzlist"/>
        <w:numPr>
          <w:ilvl w:val="3"/>
          <w:numId w:val="56"/>
        </w:numPr>
        <w:ind w:left="357" w:hanging="357"/>
        <w:jc w:val="both"/>
        <w:rPr>
          <w:b/>
          <w:bCs/>
          <w:sz w:val="24"/>
          <w:szCs w:val="24"/>
        </w:rPr>
      </w:pPr>
      <w:r w:rsidRPr="001C4CF4">
        <w:rPr>
          <w:b/>
          <w:bCs/>
          <w:sz w:val="24"/>
          <w:szCs w:val="24"/>
        </w:rPr>
        <w:t xml:space="preserve">Przedstawiciel </w:t>
      </w:r>
      <w:r w:rsidR="00243BFD">
        <w:rPr>
          <w:b/>
          <w:bCs/>
          <w:sz w:val="24"/>
          <w:szCs w:val="24"/>
        </w:rPr>
        <w:t>Wykonawcy</w:t>
      </w:r>
      <w:r>
        <w:rPr>
          <w:b/>
          <w:bCs/>
          <w:sz w:val="24"/>
          <w:szCs w:val="24"/>
        </w:rPr>
        <w:t>, uprawniony do kontaktów:</w:t>
      </w:r>
    </w:p>
    <w:p w:rsidR="0030041E" w:rsidRPr="001C4CF4" w:rsidRDefault="0030041E" w:rsidP="0030041E">
      <w:pPr>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30041E" w:rsidRPr="001C4CF4" w:rsidTr="0030041E">
        <w:trPr>
          <w:trHeight w:val="436"/>
        </w:trPr>
        <w:tc>
          <w:tcPr>
            <w:tcW w:w="2160" w:type="dxa"/>
            <w:shd w:val="clear" w:color="auto" w:fill="FFFFFF"/>
          </w:tcPr>
          <w:p w:rsidR="0030041E" w:rsidRPr="001C4CF4" w:rsidRDefault="0030041E" w:rsidP="0030041E">
            <w:pPr>
              <w:jc w:val="both"/>
              <w:rPr>
                <w:color w:val="000000"/>
                <w:sz w:val="24"/>
                <w:szCs w:val="24"/>
              </w:rPr>
            </w:pPr>
            <w:r>
              <w:rPr>
                <w:color w:val="000000"/>
                <w:sz w:val="24"/>
                <w:szCs w:val="24"/>
              </w:rPr>
              <w:t>I</w:t>
            </w:r>
            <w:r w:rsidRPr="001C4CF4">
              <w:rPr>
                <w:color w:val="000000"/>
                <w:sz w:val="24"/>
                <w:szCs w:val="24"/>
              </w:rPr>
              <w:t>mię i nazwisko</w:t>
            </w:r>
          </w:p>
        </w:tc>
        <w:tc>
          <w:tcPr>
            <w:tcW w:w="6840" w:type="dxa"/>
          </w:tcPr>
          <w:p w:rsidR="0030041E" w:rsidRPr="001C4CF4" w:rsidRDefault="0030041E" w:rsidP="0030041E">
            <w:pPr>
              <w:jc w:val="both"/>
              <w:rPr>
                <w:color w:val="000000"/>
                <w:sz w:val="24"/>
                <w:szCs w:val="24"/>
                <w:lang w:val="de-DE"/>
              </w:rPr>
            </w:pPr>
          </w:p>
        </w:tc>
      </w:tr>
      <w:tr w:rsidR="0030041E" w:rsidRPr="001C4CF4" w:rsidTr="0030041E">
        <w:trPr>
          <w:trHeight w:val="444"/>
        </w:trPr>
        <w:tc>
          <w:tcPr>
            <w:tcW w:w="2160" w:type="dxa"/>
            <w:shd w:val="clear" w:color="auto" w:fill="FFFFFF"/>
          </w:tcPr>
          <w:p w:rsidR="0030041E" w:rsidRPr="001C4CF4" w:rsidRDefault="0030041E" w:rsidP="0030041E">
            <w:pPr>
              <w:jc w:val="both"/>
              <w:rPr>
                <w:color w:val="000000"/>
                <w:sz w:val="24"/>
                <w:szCs w:val="24"/>
                <w:lang w:val="de-DE"/>
              </w:rPr>
            </w:pPr>
            <w:proofErr w:type="spellStart"/>
            <w:r>
              <w:rPr>
                <w:color w:val="000000"/>
                <w:sz w:val="24"/>
                <w:szCs w:val="24"/>
                <w:lang w:val="de-DE"/>
              </w:rPr>
              <w:t>A</w:t>
            </w:r>
            <w:r w:rsidRPr="001C4CF4">
              <w:rPr>
                <w:color w:val="000000"/>
                <w:sz w:val="24"/>
                <w:szCs w:val="24"/>
                <w:lang w:val="de-DE"/>
              </w:rPr>
              <w:t>dres</w:t>
            </w:r>
            <w:proofErr w:type="spellEnd"/>
          </w:p>
        </w:tc>
        <w:tc>
          <w:tcPr>
            <w:tcW w:w="6840" w:type="dxa"/>
          </w:tcPr>
          <w:p w:rsidR="0030041E" w:rsidRPr="001C4CF4" w:rsidRDefault="0030041E" w:rsidP="0030041E">
            <w:pPr>
              <w:jc w:val="both"/>
              <w:rPr>
                <w:color w:val="000000"/>
                <w:sz w:val="24"/>
                <w:szCs w:val="24"/>
                <w:lang w:val="de-DE"/>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lang w:val="de-DE"/>
              </w:rPr>
            </w:pPr>
            <w:r w:rsidRPr="001C4CF4">
              <w:rPr>
                <w:color w:val="000000"/>
                <w:sz w:val="24"/>
                <w:szCs w:val="24"/>
                <w:lang w:val="de-DE"/>
              </w:rPr>
              <w:t>Telefon</w:t>
            </w:r>
          </w:p>
        </w:tc>
        <w:tc>
          <w:tcPr>
            <w:tcW w:w="6840" w:type="dxa"/>
          </w:tcPr>
          <w:p w:rsidR="0030041E" w:rsidRPr="001C4CF4" w:rsidRDefault="0030041E" w:rsidP="0030041E">
            <w:pPr>
              <w:jc w:val="both"/>
              <w:rPr>
                <w:color w:val="000000"/>
                <w:sz w:val="24"/>
                <w:szCs w:val="24"/>
                <w:lang w:val="de-DE"/>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lang w:val="de-DE"/>
              </w:rPr>
            </w:pPr>
            <w:r w:rsidRPr="001C4CF4">
              <w:rPr>
                <w:color w:val="000000"/>
                <w:sz w:val="24"/>
                <w:szCs w:val="24"/>
                <w:lang w:val="de-DE"/>
              </w:rPr>
              <w:t>Fax</w:t>
            </w:r>
            <w:r>
              <w:rPr>
                <w:color w:val="000000"/>
                <w:sz w:val="24"/>
                <w:szCs w:val="24"/>
                <w:lang w:val="de-DE"/>
              </w:rPr>
              <w:t>*</w:t>
            </w:r>
          </w:p>
        </w:tc>
        <w:tc>
          <w:tcPr>
            <w:tcW w:w="6840" w:type="dxa"/>
          </w:tcPr>
          <w:p w:rsidR="0030041E" w:rsidRPr="001C4CF4" w:rsidRDefault="0030041E" w:rsidP="0030041E">
            <w:pPr>
              <w:jc w:val="both"/>
              <w:rPr>
                <w:color w:val="000000"/>
                <w:sz w:val="24"/>
                <w:szCs w:val="24"/>
              </w:rPr>
            </w:pPr>
          </w:p>
        </w:tc>
      </w:tr>
      <w:tr w:rsidR="0030041E" w:rsidRPr="001C4CF4" w:rsidTr="0030041E">
        <w:tc>
          <w:tcPr>
            <w:tcW w:w="2160" w:type="dxa"/>
            <w:shd w:val="clear" w:color="auto" w:fill="FFFFFF"/>
          </w:tcPr>
          <w:p w:rsidR="0030041E" w:rsidRPr="001C4CF4" w:rsidRDefault="0030041E" w:rsidP="0030041E">
            <w:pPr>
              <w:jc w:val="both"/>
              <w:rPr>
                <w:color w:val="000000"/>
                <w:sz w:val="24"/>
                <w:szCs w:val="24"/>
              </w:rPr>
            </w:pPr>
            <w:r w:rsidRPr="001C4CF4">
              <w:rPr>
                <w:color w:val="000000"/>
                <w:sz w:val="24"/>
                <w:szCs w:val="24"/>
              </w:rPr>
              <w:t>e-mail</w:t>
            </w:r>
          </w:p>
        </w:tc>
        <w:tc>
          <w:tcPr>
            <w:tcW w:w="6840" w:type="dxa"/>
          </w:tcPr>
          <w:p w:rsidR="0030041E" w:rsidRPr="001C4CF4" w:rsidRDefault="0030041E" w:rsidP="0030041E">
            <w:pPr>
              <w:jc w:val="both"/>
              <w:rPr>
                <w:color w:val="000000"/>
                <w:sz w:val="24"/>
                <w:szCs w:val="24"/>
              </w:rPr>
            </w:pPr>
          </w:p>
        </w:tc>
      </w:tr>
    </w:tbl>
    <w:p w:rsidR="0030041E" w:rsidRPr="00873B28" w:rsidRDefault="0030041E" w:rsidP="0030041E">
      <w:pPr>
        <w:jc w:val="both"/>
        <w:rPr>
          <w:i/>
          <w:iCs/>
          <w:color w:val="000000"/>
        </w:rPr>
      </w:pPr>
      <w:r w:rsidRPr="00873B28">
        <w:rPr>
          <w:i/>
          <w:iCs/>
          <w:color w:val="000000"/>
        </w:rPr>
        <w:t>* w prz</w:t>
      </w:r>
      <w:r>
        <w:rPr>
          <w:i/>
          <w:iCs/>
          <w:color w:val="000000"/>
        </w:rPr>
        <w:t>y</w:t>
      </w:r>
      <w:r w:rsidRPr="00873B28">
        <w:rPr>
          <w:i/>
          <w:iCs/>
          <w:color w:val="000000"/>
        </w:rPr>
        <w:t>padku braku urządzenia faksu, zamawiający</w:t>
      </w:r>
      <w:r w:rsidR="00FF7FB4">
        <w:rPr>
          <w:i/>
          <w:iCs/>
          <w:color w:val="000000"/>
        </w:rPr>
        <w:t xml:space="preserve"> </w:t>
      </w:r>
      <w:r>
        <w:rPr>
          <w:i/>
          <w:iCs/>
          <w:color w:val="000000"/>
        </w:rPr>
        <w:t xml:space="preserve"> </w:t>
      </w:r>
      <w:r w:rsidRPr="00873B28">
        <w:rPr>
          <w:i/>
          <w:iCs/>
          <w:color w:val="000000"/>
        </w:rPr>
        <w:t>prosi o podanie numeru grzecznościowego</w:t>
      </w:r>
    </w:p>
    <w:p w:rsidR="0030041E" w:rsidRPr="001C4CF4" w:rsidRDefault="0030041E" w:rsidP="0030041E">
      <w:pPr>
        <w:jc w:val="both"/>
        <w:rPr>
          <w:color w:val="000000"/>
          <w:sz w:val="24"/>
          <w:szCs w:val="24"/>
        </w:rPr>
      </w:pPr>
    </w:p>
    <w:p w:rsidR="0030041E" w:rsidRPr="00652D6B" w:rsidRDefault="0030041E" w:rsidP="0030041E">
      <w:pPr>
        <w:pStyle w:val="Akapitzlist"/>
        <w:numPr>
          <w:ilvl w:val="3"/>
          <w:numId w:val="56"/>
        </w:numPr>
        <w:ind w:left="357" w:hanging="357"/>
        <w:jc w:val="both"/>
        <w:rPr>
          <w:b/>
          <w:bCs/>
          <w:sz w:val="24"/>
          <w:szCs w:val="24"/>
        </w:rPr>
      </w:pPr>
      <w:r w:rsidRPr="00652D6B">
        <w:rPr>
          <w:b/>
          <w:bCs/>
          <w:sz w:val="24"/>
          <w:szCs w:val="24"/>
        </w:rPr>
        <w:t xml:space="preserve">Deklaracja </w:t>
      </w:r>
      <w:r w:rsidR="00243BFD">
        <w:rPr>
          <w:b/>
          <w:bCs/>
          <w:sz w:val="24"/>
          <w:szCs w:val="24"/>
        </w:rPr>
        <w:t>Wykonawcy</w:t>
      </w:r>
      <w:r w:rsidRPr="00652D6B">
        <w:rPr>
          <w:b/>
          <w:bCs/>
          <w:sz w:val="24"/>
          <w:szCs w:val="24"/>
        </w:rPr>
        <w:t>:</w:t>
      </w:r>
    </w:p>
    <w:p w:rsidR="0030041E" w:rsidRDefault="0030041E" w:rsidP="0030041E">
      <w:pPr>
        <w:pStyle w:val="Tekstpodstawowy"/>
        <w:jc w:val="both"/>
        <w:rPr>
          <w:b/>
          <w:bCs/>
          <w:sz w:val="24"/>
          <w:szCs w:val="24"/>
        </w:rPr>
      </w:pPr>
      <w:r w:rsidRPr="00652D6B">
        <w:rPr>
          <w:sz w:val="24"/>
          <w:szCs w:val="24"/>
        </w:rPr>
        <w:t xml:space="preserve">Nawiązując do ogłoszenia o przetargu nieograniczonym o udzielenie zamówienia pn.: </w:t>
      </w:r>
      <w:r>
        <w:rPr>
          <w:sz w:val="24"/>
          <w:szCs w:val="24"/>
        </w:rPr>
        <w:t>„</w:t>
      </w:r>
      <w:r w:rsidRPr="0030041E">
        <w:rPr>
          <w:b/>
          <w:bCs/>
          <w:color w:val="000000"/>
          <w:sz w:val="24"/>
          <w:szCs w:val="24"/>
        </w:rPr>
        <w:t>Budowa systemu monitoringu wizyjnego” – II etap –</w:t>
      </w:r>
      <w:r>
        <w:rPr>
          <w:b/>
          <w:bCs/>
          <w:color w:val="000000"/>
          <w:sz w:val="24"/>
          <w:szCs w:val="24"/>
        </w:rPr>
        <w:t xml:space="preserve"> </w:t>
      </w:r>
      <w:r w:rsidRPr="0030041E">
        <w:rPr>
          <w:b/>
          <w:bCs/>
          <w:color w:val="000000"/>
          <w:sz w:val="24"/>
          <w:szCs w:val="24"/>
        </w:rPr>
        <w:t xml:space="preserve">część I – </w:t>
      </w:r>
      <w:r>
        <w:rPr>
          <w:b/>
          <w:bCs/>
          <w:color w:val="000000"/>
          <w:sz w:val="24"/>
          <w:szCs w:val="24"/>
        </w:rPr>
        <w:t>o</w:t>
      </w:r>
      <w:r w:rsidRPr="0030041E">
        <w:rPr>
          <w:b/>
          <w:bCs/>
          <w:color w:val="000000"/>
          <w:sz w:val="24"/>
          <w:szCs w:val="24"/>
        </w:rPr>
        <w:t>bszar nr 1 – rondo Biznesu</w:t>
      </w:r>
      <w:r>
        <w:rPr>
          <w:b/>
          <w:bCs/>
          <w:sz w:val="24"/>
          <w:szCs w:val="24"/>
        </w:rPr>
        <w:t>”</w:t>
      </w:r>
      <w:r w:rsidRPr="00652D6B">
        <w:rPr>
          <w:sz w:val="24"/>
          <w:szCs w:val="24"/>
        </w:rPr>
        <w:t>,</w:t>
      </w:r>
      <w:r>
        <w:rPr>
          <w:sz w:val="24"/>
          <w:szCs w:val="24"/>
        </w:rPr>
        <w:t xml:space="preserve"> </w:t>
      </w:r>
      <w:r w:rsidRPr="00652D6B">
        <w:rPr>
          <w:sz w:val="24"/>
          <w:szCs w:val="24"/>
        </w:rPr>
        <w:t xml:space="preserve">oferuję wykonanie zamówienia zgodnie ze specyfikacją istotnych warunków zamówienia, za </w:t>
      </w:r>
      <w:r>
        <w:rPr>
          <w:sz w:val="24"/>
          <w:szCs w:val="24"/>
        </w:rPr>
        <w:t>łączną cenę ryczałtową</w:t>
      </w:r>
      <w:r w:rsidRPr="00215C6E">
        <w:rPr>
          <w:b/>
          <w:bCs/>
          <w:sz w:val="24"/>
          <w:szCs w:val="24"/>
        </w:rPr>
        <w:t>:</w:t>
      </w:r>
    </w:p>
    <w:p w:rsidR="0030041E" w:rsidRDefault="0030041E" w:rsidP="0030041E">
      <w:pPr>
        <w:pStyle w:val="Tekstpodstawowy"/>
        <w:jc w:val="both"/>
        <w:rPr>
          <w:b/>
          <w:bCs/>
          <w:sz w:val="24"/>
          <w:szCs w:val="24"/>
        </w:rPr>
      </w:pPr>
    </w:p>
    <w:p w:rsidR="0030041E" w:rsidRDefault="0030041E" w:rsidP="0030041E">
      <w:pPr>
        <w:pStyle w:val="Tekstpodstawowy"/>
        <w:jc w:val="both"/>
        <w:rPr>
          <w:b/>
          <w:bCs/>
          <w:sz w:val="24"/>
          <w:szCs w:val="24"/>
        </w:rPr>
      </w:pPr>
    </w:p>
    <w:tbl>
      <w:tblPr>
        <w:tblStyle w:val="Tabela-Siatka"/>
        <w:tblW w:w="0" w:type="auto"/>
        <w:tblLook w:val="04A0"/>
      </w:tblPr>
      <w:tblGrid>
        <w:gridCol w:w="9212"/>
      </w:tblGrid>
      <w:tr w:rsidR="0030041E" w:rsidTr="0030041E">
        <w:tc>
          <w:tcPr>
            <w:tcW w:w="9212" w:type="dxa"/>
          </w:tcPr>
          <w:p w:rsidR="0030041E" w:rsidRDefault="0030041E" w:rsidP="0030041E">
            <w:pPr>
              <w:pStyle w:val="Tekstpodstawowy"/>
              <w:jc w:val="both"/>
              <w:rPr>
                <w:b/>
                <w:bCs/>
                <w:sz w:val="24"/>
                <w:szCs w:val="24"/>
              </w:rPr>
            </w:pPr>
          </w:p>
          <w:p w:rsidR="0030041E" w:rsidRDefault="0030041E" w:rsidP="0030041E">
            <w:pPr>
              <w:pStyle w:val="Tekstpodstawowy"/>
              <w:spacing w:line="360" w:lineRule="auto"/>
              <w:jc w:val="center"/>
              <w:rPr>
                <w:b/>
                <w:bCs/>
                <w:sz w:val="24"/>
                <w:szCs w:val="24"/>
              </w:rPr>
            </w:pPr>
            <w:r>
              <w:rPr>
                <w:b/>
                <w:bCs/>
                <w:sz w:val="24"/>
                <w:szCs w:val="24"/>
              </w:rPr>
              <w:t xml:space="preserve">CENA OFERTY BRUTTO: </w:t>
            </w:r>
            <w:r w:rsidRPr="0030041E">
              <w:rPr>
                <w:bCs/>
                <w:sz w:val="24"/>
                <w:szCs w:val="24"/>
              </w:rPr>
              <w:t>………………</w:t>
            </w:r>
            <w:r>
              <w:rPr>
                <w:bCs/>
                <w:sz w:val="24"/>
                <w:szCs w:val="24"/>
              </w:rPr>
              <w:t>…….</w:t>
            </w:r>
            <w:r w:rsidRPr="0030041E">
              <w:rPr>
                <w:bCs/>
                <w:sz w:val="24"/>
                <w:szCs w:val="24"/>
              </w:rPr>
              <w:t>……………………………………</w:t>
            </w:r>
            <w:r>
              <w:rPr>
                <w:b/>
                <w:bCs/>
                <w:sz w:val="24"/>
                <w:szCs w:val="24"/>
              </w:rPr>
              <w:t>zł</w:t>
            </w:r>
          </w:p>
          <w:p w:rsidR="0030041E" w:rsidRPr="0030041E" w:rsidRDefault="0030041E" w:rsidP="0030041E">
            <w:pPr>
              <w:pStyle w:val="Tekstpodstawowy"/>
              <w:spacing w:line="360" w:lineRule="auto"/>
              <w:jc w:val="center"/>
              <w:rPr>
                <w:bCs/>
                <w:sz w:val="20"/>
                <w:szCs w:val="20"/>
              </w:rPr>
            </w:pPr>
            <w:r w:rsidRPr="0030041E">
              <w:rPr>
                <w:bCs/>
                <w:sz w:val="20"/>
                <w:szCs w:val="20"/>
              </w:rPr>
              <w:t>Słownie:…</w:t>
            </w:r>
            <w:r>
              <w:rPr>
                <w:bCs/>
                <w:sz w:val="20"/>
                <w:szCs w:val="20"/>
              </w:rPr>
              <w:t>………</w:t>
            </w:r>
            <w:r w:rsidRPr="0030041E">
              <w:rPr>
                <w:bCs/>
                <w:sz w:val="20"/>
                <w:szCs w:val="20"/>
              </w:rPr>
              <w:t>…………………………………</w:t>
            </w:r>
            <w:r>
              <w:rPr>
                <w:bCs/>
                <w:sz w:val="20"/>
                <w:szCs w:val="20"/>
              </w:rPr>
              <w:t>………..</w:t>
            </w:r>
            <w:r w:rsidRPr="0030041E">
              <w:rPr>
                <w:bCs/>
                <w:sz w:val="20"/>
                <w:szCs w:val="20"/>
              </w:rPr>
              <w:t>………………………………….</w:t>
            </w:r>
          </w:p>
          <w:p w:rsidR="0030041E" w:rsidRDefault="0030041E" w:rsidP="0030041E">
            <w:pPr>
              <w:pStyle w:val="Tekstpodstawowy"/>
              <w:spacing w:line="360" w:lineRule="auto"/>
              <w:jc w:val="center"/>
              <w:rPr>
                <w:b/>
                <w:bCs/>
                <w:sz w:val="24"/>
                <w:szCs w:val="24"/>
              </w:rPr>
            </w:pPr>
            <w:r w:rsidRPr="0030041E">
              <w:rPr>
                <w:bCs/>
                <w:sz w:val="24"/>
                <w:szCs w:val="24"/>
              </w:rPr>
              <w:t>Zawierającą stawkę ….. %VAT</w:t>
            </w:r>
          </w:p>
        </w:tc>
      </w:tr>
    </w:tbl>
    <w:p w:rsidR="0030041E" w:rsidRDefault="0030041E" w:rsidP="0030041E">
      <w:pPr>
        <w:pStyle w:val="Akapitzlist"/>
        <w:ind w:left="357"/>
        <w:jc w:val="both"/>
        <w:rPr>
          <w:b/>
          <w:bCs/>
          <w:sz w:val="24"/>
          <w:szCs w:val="24"/>
        </w:rPr>
      </w:pPr>
    </w:p>
    <w:p w:rsidR="0030041E" w:rsidRDefault="0030041E" w:rsidP="0030041E">
      <w:pPr>
        <w:pStyle w:val="Akapitzlist"/>
        <w:numPr>
          <w:ilvl w:val="3"/>
          <w:numId w:val="56"/>
        </w:numPr>
        <w:ind w:left="357" w:hanging="357"/>
        <w:jc w:val="both"/>
        <w:rPr>
          <w:b/>
          <w:bCs/>
          <w:sz w:val="24"/>
          <w:szCs w:val="24"/>
        </w:rPr>
      </w:pPr>
      <w:r>
        <w:rPr>
          <w:b/>
          <w:bCs/>
          <w:sz w:val="24"/>
          <w:szCs w:val="24"/>
        </w:rPr>
        <w:t>Termin</w:t>
      </w:r>
    </w:p>
    <w:p w:rsidR="0030041E" w:rsidRDefault="0030041E" w:rsidP="0030041E">
      <w:pPr>
        <w:pStyle w:val="Tekstpodstawowy"/>
        <w:tabs>
          <w:tab w:val="left" w:pos="540"/>
        </w:tabs>
        <w:suppressAutoHyphens w:val="0"/>
        <w:jc w:val="both"/>
        <w:rPr>
          <w:sz w:val="24"/>
          <w:szCs w:val="24"/>
        </w:rPr>
      </w:pPr>
    </w:p>
    <w:p w:rsidR="0030041E" w:rsidRPr="00CA01EE" w:rsidRDefault="0030041E" w:rsidP="0030041E">
      <w:pPr>
        <w:pStyle w:val="Tekstpodstawowy"/>
        <w:tabs>
          <w:tab w:val="left" w:pos="540"/>
        </w:tabs>
        <w:suppressAutoHyphens w:val="0"/>
        <w:jc w:val="both"/>
        <w:rPr>
          <w:sz w:val="22"/>
          <w:szCs w:val="24"/>
        </w:rPr>
      </w:pPr>
      <w:r w:rsidRPr="00CA01EE">
        <w:rPr>
          <w:sz w:val="24"/>
        </w:rPr>
        <w:t>Oświadczam, że przedmiot umowy wykonam w wymaganym terminie</w:t>
      </w:r>
      <w:r>
        <w:rPr>
          <w:sz w:val="24"/>
        </w:rPr>
        <w:t>.</w:t>
      </w:r>
    </w:p>
    <w:p w:rsidR="0030041E" w:rsidRDefault="0030041E" w:rsidP="0030041E">
      <w:pPr>
        <w:pStyle w:val="Akapitzlist"/>
        <w:ind w:left="357"/>
        <w:jc w:val="both"/>
        <w:rPr>
          <w:b/>
          <w:bCs/>
          <w:sz w:val="24"/>
          <w:szCs w:val="24"/>
        </w:rPr>
      </w:pPr>
    </w:p>
    <w:p w:rsidR="00FF7FB4" w:rsidRDefault="00FF7FB4" w:rsidP="0030041E">
      <w:pPr>
        <w:pStyle w:val="Akapitzlist"/>
        <w:ind w:left="357"/>
        <w:jc w:val="both"/>
        <w:rPr>
          <w:b/>
          <w:bCs/>
          <w:sz w:val="24"/>
          <w:szCs w:val="24"/>
        </w:rPr>
      </w:pPr>
    </w:p>
    <w:p w:rsidR="0030041E" w:rsidRDefault="0030041E" w:rsidP="0030041E">
      <w:pPr>
        <w:pStyle w:val="Akapitzlist"/>
        <w:numPr>
          <w:ilvl w:val="3"/>
          <w:numId w:val="56"/>
        </w:numPr>
        <w:ind w:left="357" w:hanging="357"/>
        <w:jc w:val="both"/>
        <w:rPr>
          <w:b/>
          <w:bCs/>
          <w:sz w:val="24"/>
          <w:szCs w:val="24"/>
        </w:rPr>
      </w:pPr>
      <w:r w:rsidRPr="00A76788">
        <w:rPr>
          <w:b/>
          <w:bCs/>
          <w:sz w:val="24"/>
          <w:szCs w:val="24"/>
        </w:rPr>
        <w:lastRenderedPageBreak/>
        <w:t xml:space="preserve">Gwarancja </w:t>
      </w:r>
      <w:r>
        <w:rPr>
          <w:b/>
          <w:bCs/>
          <w:sz w:val="24"/>
          <w:szCs w:val="24"/>
        </w:rPr>
        <w:t>i</w:t>
      </w:r>
      <w:r w:rsidRPr="00A76788">
        <w:rPr>
          <w:b/>
          <w:bCs/>
          <w:sz w:val="24"/>
          <w:szCs w:val="24"/>
        </w:rPr>
        <w:t xml:space="preserve"> Rękojmia</w:t>
      </w:r>
    </w:p>
    <w:p w:rsidR="0030041E" w:rsidRPr="00A76788" w:rsidRDefault="0030041E" w:rsidP="0030041E">
      <w:pPr>
        <w:pStyle w:val="Tekstpodstawowy"/>
        <w:jc w:val="both"/>
        <w:rPr>
          <w:sz w:val="24"/>
          <w:szCs w:val="24"/>
        </w:rPr>
      </w:pPr>
    </w:p>
    <w:p w:rsidR="0030041E" w:rsidRDefault="0098580A" w:rsidP="0030041E">
      <w:pPr>
        <w:pStyle w:val="Tekstpodstawowy"/>
        <w:suppressAutoHyphens w:val="0"/>
        <w:jc w:val="both"/>
        <w:rPr>
          <w:color w:val="000000"/>
          <w:sz w:val="24"/>
          <w:szCs w:val="24"/>
        </w:rPr>
      </w:pPr>
      <w:r>
        <w:rPr>
          <w:color w:val="000000"/>
          <w:sz w:val="24"/>
          <w:szCs w:val="24"/>
        </w:rPr>
        <w:t>Udzielam gwarancji</w:t>
      </w:r>
      <w:r w:rsidR="0030041E" w:rsidRPr="005654BC">
        <w:rPr>
          <w:color w:val="000000"/>
          <w:sz w:val="24"/>
          <w:szCs w:val="24"/>
        </w:rPr>
        <w:t>/rękojmi</w:t>
      </w:r>
      <w:r>
        <w:rPr>
          <w:color w:val="000000"/>
          <w:sz w:val="24"/>
          <w:szCs w:val="24"/>
        </w:rPr>
        <w:t xml:space="preserve"> na wykonane roboty oraz dostarczon</w:t>
      </w:r>
      <w:r w:rsidR="00D603FF">
        <w:rPr>
          <w:color w:val="000000"/>
          <w:sz w:val="24"/>
          <w:szCs w:val="24"/>
        </w:rPr>
        <w:t>e</w:t>
      </w:r>
      <w:r>
        <w:rPr>
          <w:color w:val="000000"/>
          <w:sz w:val="24"/>
          <w:szCs w:val="24"/>
        </w:rPr>
        <w:t xml:space="preserve"> </w:t>
      </w:r>
      <w:r w:rsidR="00D603FF">
        <w:rPr>
          <w:color w:val="000000"/>
          <w:sz w:val="24"/>
          <w:szCs w:val="24"/>
        </w:rPr>
        <w:t>urzadzenia</w:t>
      </w:r>
      <w:r>
        <w:rPr>
          <w:color w:val="000000"/>
          <w:sz w:val="24"/>
          <w:szCs w:val="24"/>
        </w:rPr>
        <w:t xml:space="preserve"> </w:t>
      </w:r>
      <w:r w:rsidR="0030041E" w:rsidRPr="0098580A">
        <w:rPr>
          <w:b/>
          <w:color w:val="000000"/>
          <w:sz w:val="24"/>
          <w:szCs w:val="24"/>
        </w:rPr>
        <w:t>…………..</w:t>
      </w:r>
      <w:r w:rsidR="0030041E" w:rsidRPr="00CA01EE">
        <w:rPr>
          <w:b/>
          <w:color w:val="000000"/>
          <w:sz w:val="24"/>
          <w:szCs w:val="24"/>
        </w:rPr>
        <w:t xml:space="preserve"> (nie mniej niż 5 lata);</w:t>
      </w:r>
    </w:p>
    <w:p w:rsidR="0030041E" w:rsidRDefault="0030041E" w:rsidP="0030041E">
      <w:pPr>
        <w:pStyle w:val="Tekstpodstawowy"/>
        <w:suppressAutoHyphens w:val="0"/>
        <w:jc w:val="both"/>
        <w:rPr>
          <w:rFonts w:ascii="Arial" w:hAnsi="Arial" w:cs="Arial"/>
          <w:b/>
          <w:sz w:val="20"/>
        </w:rPr>
      </w:pPr>
    </w:p>
    <w:p w:rsidR="0030041E" w:rsidRDefault="0030041E" w:rsidP="0030041E">
      <w:pPr>
        <w:pStyle w:val="Akapitzlist"/>
        <w:numPr>
          <w:ilvl w:val="3"/>
          <w:numId w:val="56"/>
        </w:numPr>
        <w:ind w:left="357" w:hanging="357"/>
        <w:jc w:val="both"/>
        <w:rPr>
          <w:b/>
          <w:bCs/>
          <w:sz w:val="24"/>
          <w:szCs w:val="24"/>
        </w:rPr>
      </w:pPr>
      <w:r w:rsidRPr="00A76788">
        <w:rPr>
          <w:b/>
          <w:bCs/>
          <w:sz w:val="24"/>
          <w:szCs w:val="24"/>
        </w:rPr>
        <w:t>Warunki Płatności</w:t>
      </w:r>
    </w:p>
    <w:p w:rsidR="0030041E" w:rsidRDefault="0030041E" w:rsidP="0030041E">
      <w:pPr>
        <w:pStyle w:val="Akapitzlist"/>
        <w:ind w:left="357"/>
        <w:jc w:val="both"/>
        <w:rPr>
          <w:b/>
          <w:bCs/>
          <w:sz w:val="24"/>
          <w:szCs w:val="24"/>
        </w:rPr>
      </w:pPr>
    </w:p>
    <w:p w:rsidR="0030041E" w:rsidRPr="00A76788" w:rsidRDefault="0030041E" w:rsidP="0030041E">
      <w:pPr>
        <w:pStyle w:val="Tekstpodstawowy"/>
        <w:suppressAutoHyphens w:val="0"/>
        <w:jc w:val="both"/>
        <w:rPr>
          <w:color w:val="000000"/>
          <w:sz w:val="24"/>
          <w:szCs w:val="24"/>
        </w:rPr>
      </w:pPr>
      <w:r w:rsidRPr="00A76788">
        <w:rPr>
          <w:color w:val="000000"/>
          <w:sz w:val="24"/>
          <w:szCs w:val="24"/>
        </w:rPr>
        <w:t>Faktura będzie płatna przelewem w terminie do 30 dni licząc od daty złożenia jej w siedzibie Zamawiającego, po dostarczeniu całości zamówienia.</w:t>
      </w:r>
    </w:p>
    <w:p w:rsidR="0030041E" w:rsidRDefault="0030041E" w:rsidP="0030041E">
      <w:pPr>
        <w:pStyle w:val="Tekstpodstawowy"/>
        <w:jc w:val="both"/>
        <w:rPr>
          <w:b/>
          <w:bCs/>
          <w:sz w:val="24"/>
          <w:szCs w:val="24"/>
        </w:rPr>
      </w:pPr>
    </w:p>
    <w:p w:rsidR="0030041E" w:rsidRDefault="0030041E" w:rsidP="0030041E">
      <w:pPr>
        <w:numPr>
          <w:ilvl w:val="0"/>
          <w:numId w:val="16"/>
        </w:numPr>
        <w:tabs>
          <w:tab w:val="left" w:pos="540"/>
        </w:tabs>
        <w:ind w:left="540" w:hanging="540"/>
        <w:jc w:val="both"/>
        <w:rPr>
          <w:sz w:val="24"/>
          <w:szCs w:val="24"/>
        </w:rPr>
      </w:pPr>
      <w:r w:rsidRPr="00652D6B">
        <w:rPr>
          <w:sz w:val="24"/>
          <w:szCs w:val="24"/>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30041E" w:rsidRPr="00652D6B" w:rsidRDefault="0030041E" w:rsidP="0030041E">
      <w:pPr>
        <w:pStyle w:val="Blockquote"/>
        <w:numPr>
          <w:ilvl w:val="0"/>
          <w:numId w:val="16"/>
        </w:numPr>
        <w:tabs>
          <w:tab w:val="left" w:pos="540"/>
        </w:tabs>
        <w:ind w:left="540" w:right="23" w:hanging="540"/>
        <w:jc w:val="both"/>
      </w:pPr>
      <w:r w:rsidRPr="00652D6B">
        <w:t xml:space="preserve">Oświadczam, że oferowana cena brutto obejmuje całość prac objętych przetargiem </w:t>
      </w:r>
      <w:r>
        <w:br/>
      </w:r>
      <w:r w:rsidRPr="00652D6B">
        <w:t>w zakresie określonym w SIWZ.</w:t>
      </w:r>
    </w:p>
    <w:p w:rsidR="0030041E" w:rsidRPr="00652D6B" w:rsidRDefault="0030041E" w:rsidP="0030041E">
      <w:pPr>
        <w:numPr>
          <w:ilvl w:val="0"/>
          <w:numId w:val="16"/>
        </w:numPr>
        <w:tabs>
          <w:tab w:val="left" w:pos="540"/>
        </w:tabs>
        <w:ind w:left="540" w:hanging="540"/>
        <w:jc w:val="both"/>
        <w:rPr>
          <w:sz w:val="24"/>
          <w:szCs w:val="24"/>
        </w:rPr>
      </w:pPr>
      <w:r w:rsidRPr="00652D6B">
        <w:rPr>
          <w:sz w:val="24"/>
          <w:szCs w:val="24"/>
        </w:rPr>
        <w:t xml:space="preserve">Oświadczam, że uważam się za związanym niniejszą ofertą przez czas wskazany </w:t>
      </w:r>
      <w:r>
        <w:rPr>
          <w:sz w:val="24"/>
          <w:szCs w:val="24"/>
        </w:rPr>
        <w:br/>
      </w:r>
      <w:r w:rsidRPr="00652D6B">
        <w:rPr>
          <w:sz w:val="24"/>
          <w:szCs w:val="24"/>
        </w:rPr>
        <w:t>w SIWZ.</w:t>
      </w:r>
    </w:p>
    <w:p w:rsidR="0030041E" w:rsidRPr="00A76788" w:rsidRDefault="0030041E" w:rsidP="0030041E">
      <w:pPr>
        <w:numPr>
          <w:ilvl w:val="0"/>
          <w:numId w:val="16"/>
        </w:numPr>
        <w:tabs>
          <w:tab w:val="left" w:pos="540"/>
        </w:tabs>
        <w:ind w:left="540" w:hanging="540"/>
        <w:jc w:val="both"/>
        <w:rPr>
          <w:sz w:val="24"/>
          <w:szCs w:val="24"/>
        </w:rPr>
      </w:pPr>
      <w:r w:rsidRPr="00A76788">
        <w:rPr>
          <w:sz w:val="24"/>
          <w:szCs w:val="24"/>
        </w:rPr>
        <w:t xml:space="preserve">Oświadczam, że projekt umowy, stanowiący </w:t>
      </w:r>
      <w:r>
        <w:rPr>
          <w:sz w:val="24"/>
          <w:szCs w:val="24"/>
        </w:rPr>
        <w:t>z</w:t>
      </w:r>
      <w:r w:rsidRPr="00A76788">
        <w:rPr>
          <w:sz w:val="24"/>
          <w:szCs w:val="24"/>
        </w:rPr>
        <w:t xml:space="preserve">ałącznik nr </w:t>
      </w:r>
      <w:r>
        <w:rPr>
          <w:sz w:val="24"/>
          <w:szCs w:val="24"/>
        </w:rPr>
        <w:t>9</w:t>
      </w:r>
      <w:r w:rsidRPr="00A76788">
        <w:rPr>
          <w:sz w:val="24"/>
          <w:szCs w:val="24"/>
        </w:rPr>
        <w:t xml:space="preserve"> do </w:t>
      </w:r>
      <w:r>
        <w:rPr>
          <w:sz w:val="24"/>
          <w:szCs w:val="24"/>
        </w:rPr>
        <w:t>SIWZ</w:t>
      </w:r>
      <w:r w:rsidRPr="00A76788">
        <w:rPr>
          <w:sz w:val="24"/>
          <w:szCs w:val="24"/>
        </w:rPr>
        <w:t xml:space="preserve"> został przez nas zaakceptowany. Zobowiązujemy się w przypadku wyboru naszej oferty, do zawarcia umowy na określonych w projekcie umowy warunkach, w miejscu i terminie wyznaczonym przez Zamawiającego. </w:t>
      </w:r>
    </w:p>
    <w:p w:rsidR="0030041E" w:rsidRPr="00652D6B" w:rsidRDefault="0030041E" w:rsidP="0030041E">
      <w:pPr>
        <w:pStyle w:val="Tekstpodstawowy22"/>
        <w:numPr>
          <w:ilvl w:val="0"/>
          <w:numId w:val="16"/>
        </w:numPr>
        <w:tabs>
          <w:tab w:val="left" w:pos="540"/>
        </w:tabs>
        <w:spacing w:line="240" w:lineRule="auto"/>
        <w:ind w:left="540" w:hanging="540"/>
        <w:jc w:val="both"/>
      </w:pPr>
      <w:r w:rsidRPr="00652D6B">
        <w:t xml:space="preserve">*Oświadczam, że zakres </w:t>
      </w:r>
      <w:r w:rsidR="00243BFD">
        <w:t>robót</w:t>
      </w:r>
      <w:r w:rsidRPr="00652D6B">
        <w:t xml:space="preserve"> objęty</w:t>
      </w:r>
      <w:r>
        <w:t>ch</w:t>
      </w:r>
      <w:r w:rsidRPr="00652D6B">
        <w:t xml:space="preserve"> umową wykonam osobiście, z wyłączeniem podwykonawców / lub</w:t>
      </w:r>
    </w:p>
    <w:p w:rsidR="0030041E" w:rsidRPr="00652D6B" w:rsidRDefault="0030041E" w:rsidP="0030041E">
      <w:pPr>
        <w:pStyle w:val="Tekstpodstawowy22"/>
        <w:tabs>
          <w:tab w:val="left" w:pos="360"/>
        </w:tabs>
        <w:spacing w:line="240" w:lineRule="auto"/>
        <w:ind w:left="540" w:hanging="180"/>
        <w:jc w:val="both"/>
        <w:rPr>
          <w:b/>
          <w:bCs/>
        </w:rPr>
      </w:pPr>
      <w:r w:rsidRPr="00652D6B">
        <w:tab/>
        <w:t xml:space="preserve">*Oświadczam, że część </w:t>
      </w:r>
      <w:r w:rsidR="00243BFD">
        <w:t>robót</w:t>
      </w:r>
      <w:r w:rsidRPr="00652D6B">
        <w:t xml:space="preserve"> wykonam osobiście, a część prac wykonam przy pomocy podwykonawców –</w:t>
      </w:r>
      <w:r w:rsidRPr="00652D6B">
        <w:rPr>
          <w:color w:val="000080"/>
        </w:rPr>
        <w:t xml:space="preserve"> </w:t>
      </w:r>
      <w:r w:rsidRPr="00652D6B">
        <w:rPr>
          <w:b/>
          <w:bCs/>
        </w:rPr>
        <w:t>wg załącznika</w:t>
      </w:r>
    </w:p>
    <w:p w:rsidR="0030041E" w:rsidRDefault="0030041E" w:rsidP="0030041E">
      <w:pPr>
        <w:pStyle w:val="Tekstpodstawowy22"/>
        <w:tabs>
          <w:tab w:val="left" w:pos="360"/>
        </w:tabs>
        <w:spacing w:line="240" w:lineRule="auto"/>
        <w:ind w:left="540" w:hanging="180"/>
        <w:jc w:val="both"/>
      </w:pPr>
      <w:r w:rsidRPr="00652D6B">
        <w:rPr>
          <w:b/>
          <w:bCs/>
          <w:color w:val="000080"/>
        </w:rPr>
        <w:t xml:space="preserve">  </w:t>
      </w:r>
      <w:r w:rsidRPr="00652D6B">
        <w:rPr>
          <w:color w:val="000080"/>
        </w:rPr>
        <w:t xml:space="preserve"> </w:t>
      </w:r>
      <w:r w:rsidRPr="00652D6B">
        <w:rPr>
          <w:i/>
          <w:iCs/>
        </w:rPr>
        <w:t>(*niepotrzebne skreślić)</w:t>
      </w:r>
    </w:p>
    <w:p w:rsidR="0030041E" w:rsidRPr="00652D6B" w:rsidRDefault="0030041E" w:rsidP="0030041E">
      <w:pPr>
        <w:pStyle w:val="Tekstpodstawowy"/>
        <w:numPr>
          <w:ilvl w:val="0"/>
          <w:numId w:val="16"/>
        </w:numPr>
        <w:tabs>
          <w:tab w:val="left" w:pos="540"/>
        </w:tabs>
        <w:suppressAutoHyphens w:val="0"/>
        <w:ind w:left="540" w:hanging="540"/>
        <w:jc w:val="both"/>
        <w:rPr>
          <w:sz w:val="24"/>
          <w:szCs w:val="24"/>
        </w:rPr>
      </w:pPr>
      <w:r w:rsidRPr="00652D6B">
        <w:rPr>
          <w:sz w:val="24"/>
          <w:szCs w:val="24"/>
        </w:rPr>
        <w:t>Oświadczam, że wszystkie dokumenty załączone do niniejszej oferty, jako załączniki stanowią integralną jej część i są zgodne z wymaganiami określonymi w SIWZ.</w:t>
      </w:r>
    </w:p>
    <w:p w:rsidR="0030041E" w:rsidRDefault="0030041E" w:rsidP="0030041E">
      <w:pPr>
        <w:pStyle w:val="Tekstpodstawowy"/>
        <w:rPr>
          <w:sz w:val="24"/>
          <w:szCs w:val="24"/>
        </w:rPr>
      </w:pPr>
    </w:p>
    <w:p w:rsidR="0030041E" w:rsidRPr="00652D6B" w:rsidRDefault="0030041E" w:rsidP="0030041E">
      <w:pPr>
        <w:pStyle w:val="Tekstpodstawowy"/>
        <w:rPr>
          <w:sz w:val="24"/>
          <w:szCs w:val="24"/>
        </w:rPr>
      </w:pPr>
      <w:r w:rsidRPr="00652D6B">
        <w:rPr>
          <w:sz w:val="24"/>
          <w:szCs w:val="24"/>
        </w:rPr>
        <w:t>Załącznikami do niniejszej oferty są:</w:t>
      </w:r>
    </w:p>
    <w:p w:rsidR="0030041E"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30041E" w:rsidRPr="00652D6B" w:rsidRDefault="0030041E" w:rsidP="0030041E">
      <w:pPr>
        <w:pStyle w:val="Tekstpodstawowy"/>
        <w:ind w:left="720"/>
        <w:rPr>
          <w:sz w:val="24"/>
          <w:szCs w:val="24"/>
        </w:rPr>
      </w:pPr>
      <w:r w:rsidRPr="00652D6B">
        <w:rPr>
          <w:sz w:val="24"/>
          <w:szCs w:val="24"/>
        </w:rPr>
        <w:t>………………………………………………………</w:t>
      </w:r>
    </w:p>
    <w:p w:rsidR="0098580A" w:rsidRDefault="0030041E" w:rsidP="0098580A">
      <w:pPr>
        <w:pStyle w:val="Tekstpodstawowywcity"/>
        <w:spacing w:before="240"/>
        <w:ind w:left="720"/>
      </w:pPr>
      <w:r>
        <w:tab/>
      </w:r>
      <w:r>
        <w:tab/>
      </w:r>
      <w:r>
        <w:tab/>
      </w:r>
      <w:r>
        <w:tab/>
      </w:r>
      <w:r>
        <w:tab/>
      </w:r>
      <w:r>
        <w:tab/>
      </w:r>
    </w:p>
    <w:p w:rsidR="0030041E" w:rsidRPr="00001CF8" w:rsidRDefault="0030041E" w:rsidP="0098580A">
      <w:pPr>
        <w:pStyle w:val="Tekstpodstawowywcity"/>
        <w:spacing w:before="240"/>
        <w:ind w:left="720"/>
        <w:jc w:val="right"/>
      </w:pPr>
      <w:r w:rsidRPr="00001CF8">
        <w:t>......................................................................</w:t>
      </w:r>
    </w:p>
    <w:p w:rsidR="0030041E" w:rsidRDefault="0030041E" w:rsidP="0030041E">
      <w:pPr>
        <w:pStyle w:val="Tekstpodstawowywcity"/>
        <w:ind w:left="4963"/>
        <w:rPr>
          <w:sz w:val="22"/>
          <w:szCs w:val="22"/>
        </w:rPr>
      </w:pPr>
      <w:r w:rsidRPr="00001CF8">
        <w:rPr>
          <w:sz w:val="22"/>
          <w:szCs w:val="22"/>
        </w:rPr>
        <w:t xml:space="preserve">(podpis / podpisy osób upoważnionych do składania oświadczeń woli w imieniu </w:t>
      </w:r>
      <w:r w:rsidR="00243BFD">
        <w:rPr>
          <w:sz w:val="22"/>
          <w:szCs w:val="22"/>
        </w:rPr>
        <w:t>Wykonawcy</w:t>
      </w:r>
    </w:p>
    <w:p w:rsidR="0030041E" w:rsidRDefault="0030041E" w:rsidP="0030041E">
      <w:pPr>
        <w:pStyle w:val="Tekstpodstawowywcity"/>
        <w:ind w:left="4265" w:firstLine="698"/>
        <w:rPr>
          <w:i/>
          <w:iCs/>
          <w:sz w:val="22"/>
          <w:szCs w:val="22"/>
        </w:rPr>
      </w:pPr>
      <w:r w:rsidRPr="00001CF8">
        <w:rPr>
          <w:sz w:val="22"/>
          <w:szCs w:val="22"/>
        </w:rPr>
        <w:t>Miejsce i data ..................</w:t>
      </w:r>
      <w:r>
        <w:rPr>
          <w:sz w:val="22"/>
          <w:szCs w:val="22"/>
        </w:rPr>
        <w:t>..............................</w:t>
      </w:r>
    </w:p>
    <w:p w:rsidR="0098580A" w:rsidRDefault="0098580A" w:rsidP="00D552A3">
      <w:pPr>
        <w:pStyle w:val="Tekstpodstawowywcity"/>
        <w:spacing w:line="360" w:lineRule="auto"/>
        <w:ind w:left="7363" w:firstLine="425"/>
        <w:rPr>
          <w:i/>
          <w:iCs/>
          <w:sz w:val="22"/>
          <w:szCs w:val="22"/>
        </w:rPr>
      </w:pPr>
    </w:p>
    <w:p w:rsidR="0098580A" w:rsidRDefault="0098580A" w:rsidP="00D552A3">
      <w:pPr>
        <w:pStyle w:val="Tekstpodstawowywcity"/>
        <w:spacing w:line="360" w:lineRule="auto"/>
        <w:ind w:left="7363" w:firstLine="425"/>
        <w:rPr>
          <w:i/>
          <w:iCs/>
          <w:sz w:val="22"/>
          <w:szCs w:val="22"/>
        </w:rPr>
      </w:pPr>
    </w:p>
    <w:p w:rsidR="0098580A" w:rsidRDefault="0098580A" w:rsidP="00D552A3">
      <w:pPr>
        <w:pStyle w:val="Tekstpodstawowywcity"/>
        <w:spacing w:line="360" w:lineRule="auto"/>
        <w:ind w:left="7363" w:firstLine="425"/>
        <w:rPr>
          <w:i/>
          <w:iCs/>
          <w:sz w:val="22"/>
          <w:szCs w:val="22"/>
        </w:rPr>
      </w:pPr>
    </w:p>
    <w:sectPr w:rsidR="0098580A" w:rsidSect="00EC6BDA">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E51" w:rsidRDefault="00D23E51" w:rsidP="00B3177C">
      <w:r>
        <w:separator/>
      </w:r>
    </w:p>
  </w:endnote>
  <w:endnote w:type="continuationSeparator" w:id="0">
    <w:p w:rsidR="00D23E51" w:rsidRDefault="00D23E51" w:rsidP="00B317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E51" w:rsidRDefault="00D23E51" w:rsidP="00892CE2">
    <w:pPr>
      <w:pStyle w:val="Stopka"/>
      <w:jc w:val="center"/>
    </w:pPr>
    <w:r w:rsidRPr="00F733A8">
      <w:rPr>
        <w:sz w:val="22"/>
        <w:szCs w:val="22"/>
      </w:rPr>
      <w:t xml:space="preserve">SPECYFIKACJA   ISTOTNYCH   WARUNKÓW   ZAMÓWIENIA  </w:t>
    </w:r>
    <w:r w:rsidRPr="00F733A8">
      <w:rPr>
        <w:sz w:val="22"/>
        <w:szCs w:val="22"/>
      </w:rPr>
      <w:br/>
    </w:r>
    <w:r w:rsidRPr="00892CE2">
      <w:rPr>
        <w:sz w:val="22"/>
        <w:szCs w:val="22"/>
      </w:rPr>
      <w:t>„</w:t>
    </w:r>
    <w:r w:rsidRPr="00892CE2">
      <w:rPr>
        <w:bCs/>
        <w:sz w:val="24"/>
        <w:szCs w:val="24"/>
      </w:rPr>
      <w:t>Budowa systemu monitoringu wizyjnego” – II etap”</w:t>
    </w:r>
    <w:r>
      <w:rPr>
        <w:bCs/>
        <w:sz w:val="24"/>
        <w:szCs w:val="24"/>
      </w:rPr>
      <w:t xml:space="preserve">      </w:t>
    </w:r>
    <w:sdt>
      <w:sdtPr>
        <w:id w:val="17729358"/>
        <w:docPartObj>
          <w:docPartGallery w:val="Page Numbers (Bottom of Page)"/>
          <w:docPartUnique/>
        </w:docPartObj>
      </w:sdtPr>
      <w:sdtContent>
        <w:sdt>
          <w:sdtPr>
            <w:id w:val="98381352"/>
            <w:docPartObj>
              <w:docPartGallery w:val="Page Numbers (Top of Page)"/>
              <w:docPartUnique/>
            </w:docPartObj>
          </w:sdtPr>
          <w:sdtContent>
            <w:r>
              <w:t xml:space="preserve">Strona </w:t>
            </w:r>
            <w:r w:rsidR="00A852AF">
              <w:rPr>
                <w:b/>
                <w:sz w:val="24"/>
                <w:szCs w:val="24"/>
              </w:rPr>
              <w:fldChar w:fldCharType="begin"/>
            </w:r>
            <w:r>
              <w:rPr>
                <w:b/>
              </w:rPr>
              <w:instrText>PAGE</w:instrText>
            </w:r>
            <w:r w:rsidR="00A852AF">
              <w:rPr>
                <w:b/>
                <w:sz w:val="24"/>
                <w:szCs w:val="24"/>
              </w:rPr>
              <w:fldChar w:fldCharType="separate"/>
            </w:r>
            <w:r w:rsidR="00845E17">
              <w:rPr>
                <w:b/>
                <w:noProof/>
              </w:rPr>
              <w:t>1</w:t>
            </w:r>
            <w:r w:rsidR="00A852AF">
              <w:rPr>
                <w:b/>
                <w:sz w:val="24"/>
                <w:szCs w:val="24"/>
              </w:rPr>
              <w:fldChar w:fldCharType="end"/>
            </w:r>
            <w:r>
              <w:t xml:space="preserve"> z </w:t>
            </w:r>
            <w:r w:rsidR="00A852AF">
              <w:rPr>
                <w:b/>
                <w:sz w:val="24"/>
                <w:szCs w:val="24"/>
              </w:rPr>
              <w:fldChar w:fldCharType="begin"/>
            </w:r>
            <w:r>
              <w:rPr>
                <w:b/>
              </w:rPr>
              <w:instrText>NUMPAGES</w:instrText>
            </w:r>
            <w:r w:rsidR="00A852AF">
              <w:rPr>
                <w:b/>
                <w:sz w:val="24"/>
                <w:szCs w:val="24"/>
              </w:rPr>
              <w:fldChar w:fldCharType="separate"/>
            </w:r>
            <w:r w:rsidR="00845E17">
              <w:rPr>
                <w:b/>
                <w:noProof/>
              </w:rPr>
              <w:t>2</w:t>
            </w:r>
            <w:r w:rsidR="00A852AF">
              <w:rPr>
                <w:b/>
                <w:sz w:val="24"/>
                <w:szCs w:val="24"/>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E51" w:rsidRDefault="00D23E51" w:rsidP="00B3177C">
      <w:r>
        <w:separator/>
      </w:r>
    </w:p>
  </w:footnote>
  <w:footnote w:type="continuationSeparator" w:id="0">
    <w:p w:rsidR="00D23E51" w:rsidRDefault="00D23E51" w:rsidP="00B317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8"/>
    <w:multiLevelType w:val="singleLevel"/>
    <w:tmpl w:val="00000008"/>
    <w:name w:val="WW8Num8"/>
    <w:lvl w:ilvl="0">
      <w:start w:val="1"/>
      <w:numFmt w:val="decimal"/>
      <w:lvlText w:val="%1."/>
      <w:lvlJc w:val="left"/>
      <w:pPr>
        <w:tabs>
          <w:tab w:val="num" w:pos="360"/>
        </w:tabs>
        <w:ind w:left="360" w:hanging="360"/>
      </w:pPr>
    </w:lvl>
  </w:abstractNum>
  <w:abstractNum w:abstractNumId="2">
    <w:nsid w:val="00000010"/>
    <w:multiLevelType w:val="multilevel"/>
    <w:tmpl w:val="00000010"/>
    <w:name w:val="WW8Num16"/>
    <w:lvl w:ilvl="0">
      <w:start w:val="63"/>
      <w:numFmt w:val="bullet"/>
      <w:lvlText w:val="-"/>
      <w:lvlJc w:val="left"/>
      <w:pPr>
        <w:tabs>
          <w:tab w:val="num" w:pos="1428"/>
        </w:tabs>
        <w:ind w:left="1428" w:hanging="360"/>
      </w:pPr>
      <w:rPr>
        <w:rFonts w:ascii="Times New Roman" w:hAnsi="Times New Roman" w:cs="Times New Roman"/>
      </w:rPr>
    </w:lvl>
    <w:lvl w:ilvl="1">
      <w:start w:val="1"/>
      <w:numFmt w:val="lowerLetter"/>
      <w:lvlText w:val="%2."/>
      <w:lvlJc w:val="left"/>
      <w:pPr>
        <w:tabs>
          <w:tab w:val="num" w:pos="2148"/>
        </w:tabs>
        <w:ind w:left="2148" w:hanging="360"/>
      </w:pPr>
    </w:lvl>
    <w:lvl w:ilvl="2">
      <w:start w:val="1"/>
      <w:numFmt w:val="bullet"/>
      <w:lvlText w:val=""/>
      <w:lvlJc w:val="left"/>
      <w:pPr>
        <w:tabs>
          <w:tab w:val="num" w:pos="2868"/>
        </w:tabs>
        <w:ind w:left="2868" w:hanging="360"/>
      </w:pPr>
      <w:rPr>
        <w:rFonts w:ascii="Wingdings" w:hAnsi="Wingdings"/>
      </w:rPr>
    </w:lvl>
    <w:lvl w:ilvl="3">
      <w:start w:val="1"/>
      <w:numFmt w:val="bullet"/>
      <w:lvlText w:val=""/>
      <w:lvlJc w:val="left"/>
      <w:pPr>
        <w:tabs>
          <w:tab w:val="num" w:pos="3588"/>
        </w:tabs>
        <w:ind w:left="3588" w:hanging="360"/>
      </w:pPr>
      <w:rPr>
        <w:rFonts w:ascii="Symbol" w:hAnsi="Symbol"/>
      </w:rPr>
    </w:lvl>
    <w:lvl w:ilvl="4">
      <w:start w:val="1"/>
      <w:numFmt w:val="bullet"/>
      <w:lvlText w:val="o"/>
      <w:lvlJc w:val="left"/>
      <w:pPr>
        <w:tabs>
          <w:tab w:val="num" w:pos="4308"/>
        </w:tabs>
        <w:ind w:left="4308" w:hanging="360"/>
      </w:pPr>
      <w:rPr>
        <w:rFonts w:ascii="Courier New" w:hAnsi="Courier New"/>
      </w:rPr>
    </w:lvl>
    <w:lvl w:ilvl="5">
      <w:start w:val="1"/>
      <w:numFmt w:val="bullet"/>
      <w:lvlText w:val=""/>
      <w:lvlJc w:val="left"/>
      <w:pPr>
        <w:tabs>
          <w:tab w:val="num" w:pos="5028"/>
        </w:tabs>
        <w:ind w:left="5028" w:hanging="360"/>
      </w:pPr>
      <w:rPr>
        <w:rFonts w:ascii="Wingdings" w:hAnsi="Wingdings"/>
      </w:rPr>
    </w:lvl>
    <w:lvl w:ilvl="6">
      <w:start w:val="1"/>
      <w:numFmt w:val="bullet"/>
      <w:lvlText w:val=""/>
      <w:lvlJc w:val="left"/>
      <w:pPr>
        <w:tabs>
          <w:tab w:val="num" w:pos="5748"/>
        </w:tabs>
        <w:ind w:left="5748" w:hanging="360"/>
      </w:pPr>
      <w:rPr>
        <w:rFonts w:ascii="Symbol" w:hAnsi="Symbol"/>
      </w:rPr>
    </w:lvl>
    <w:lvl w:ilvl="7">
      <w:start w:val="1"/>
      <w:numFmt w:val="bullet"/>
      <w:lvlText w:val="o"/>
      <w:lvlJc w:val="left"/>
      <w:pPr>
        <w:tabs>
          <w:tab w:val="num" w:pos="6468"/>
        </w:tabs>
        <w:ind w:left="6468" w:hanging="360"/>
      </w:pPr>
      <w:rPr>
        <w:rFonts w:ascii="Courier New" w:hAnsi="Courier New"/>
      </w:rPr>
    </w:lvl>
    <w:lvl w:ilvl="8">
      <w:start w:val="1"/>
      <w:numFmt w:val="bullet"/>
      <w:lvlText w:val=""/>
      <w:lvlJc w:val="left"/>
      <w:pPr>
        <w:tabs>
          <w:tab w:val="num" w:pos="7188"/>
        </w:tabs>
        <w:ind w:left="7188" w:hanging="360"/>
      </w:pPr>
      <w:rPr>
        <w:rFonts w:ascii="Wingdings" w:hAnsi="Wingdings"/>
      </w:rPr>
    </w:lvl>
  </w:abstractNum>
  <w:abstractNum w:abstractNumId="3">
    <w:nsid w:val="008D4C81"/>
    <w:multiLevelType w:val="hybridMultilevel"/>
    <w:tmpl w:val="E29E4354"/>
    <w:lvl w:ilvl="0" w:tplc="3C9467EC">
      <w:start w:val="1"/>
      <w:numFmt w:val="decimal"/>
      <w:lvlText w:val="%1."/>
      <w:lvlJc w:val="left"/>
      <w:pPr>
        <w:tabs>
          <w:tab w:val="num" w:pos="720"/>
        </w:tabs>
        <w:ind w:left="720" w:hanging="360"/>
      </w:pPr>
      <w:rPr>
        <w:rFonts w:hint="default"/>
        <w:i w:val="0"/>
        <w:sz w:val="24"/>
        <w:szCs w:val="24"/>
      </w:rPr>
    </w:lvl>
    <w:lvl w:ilvl="1" w:tplc="73F879D0">
      <w:start w:val="7"/>
      <w:numFmt w:val="decimal"/>
      <w:lvlText w:val="%2."/>
      <w:lvlJc w:val="left"/>
      <w:pPr>
        <w:tabs>
          <w:tab w:val="num" w:pos="2407"/>
        </w:tabs>
        <w:ind w:left="1591" w:hanging="511"/>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23314E1"/>
    <w:multiLevelType w:val="multilevel"/>
    <w:tmpl w:val="1808368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05012B07"/>
    <w:multiLevelType w:val="multilevel"/>
    <w:tmpl w:val="1380764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6AD3A99"/>
    <w:multiLevelType w:val="hybridMultilevel"/>
    <w:tmpl w:val="6F4657E4"/>
    <w:lvl w:ilvl="0" w:tplc="41083560">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B65593"/>
    <w:multiLevelType w:val="hybridMultilevel"/>
    <w:tmpl w:val="3BC2E9D6"/>
    <w:lvl w:ilvl="0" w:tplc="C6EA8A22">
      <w:start w:val="1"/>
      <w:numFmt w:val="decimal"/>
      <w:lvlText w:val="%1."/>
      <w:lvlJc w:val="left"/>
      <w:pPr>
        <w:ind w:left="720" w:hanging="360"/>
      </w:pPr>
      <w:rPr>
        <w:rFonts w:hint="default"/>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503271"/>
    <w:multiLevelType w:val="hybridMultilevel"/>
    <w:tmpl w:val="3A94C01C"/>
    <w:lvl w:ilvl="0" w:tplc="0415000F">
      <w:start w:val="1"/>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F7E7F3D"/>
    <w:multiLevelType w:val="hybridMultilevel"/>
    <w:tmpl w:val="14F0BFD8"/>
    <w:lvl w:ilvl="0" w:tplc="2114453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CF76AA"/>
    <w:multiLevelType w:val="hybridMultilevel"/>
    <w:tmpl w:val="6F4657E4"/>
    <w:lvl w:ilvl="0" w:tplc="41083560">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1DD7F73"/>
    <w:multiLevelType w:val="hybridMultilevel"/>
    <w:tmpl w:val="74988DC0"/>
    <w:lvl w:ilvl="0" w:tplc="F5E84AC0">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3432C3C"/>
    <w:multiLevelType w:val="multilevel"/>
    <w:tmpl w:val="DFB26D4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15D969B6"/>
    <w:multiLevelType w:val="multilevel"/>
    <w:tmpl w:val="1F8810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1836765C"/>
    <w:multiLevelType w:val="hybridMultilevel"/>
    <w:tmpl w:val="E026C708"/>
    <w:lvl w:ilvl="0" w:tplc="C75EECE8">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8534DB9"/>
    <w:multiLevelType w:val="hybridMultilevel"/>
    <w:tmpl w:val="FB442BDC"/>
    <w:lvl w:ilvl="0" w:tplc="AC002F1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A590EA4"/>
    <w:multiLevelType w:val="hybridMultilevel"/>
    <w:tmpl w:val="A41A07AC"/>
    <w:lvl w:ilvl="0" w:tplc="E0D4C86A">
      <w:start w:val="2"/>
      <w:numFmt w:val="decimal"/>
      <w:lvlText w:val="%1."/>
      <w:lvlJc w:val="left"/>
      <w:pPr>
        <w:tabs>
          <w:tab w:val="num" w:pos="2180"/>
        </w:tabs>
        <w:ind w:left="218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B4442E4"/>
    <w:multiLevelType w:val="multilevel"/>
    <w:tmpl w:val="406E31DC"/>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21B4343E"/>
    <w:multiLevelType w:val="multilevel"/>
    <w:tmpl w:val="8176EB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color w:val="auto"/>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22D031BD"/>
    <w:multiLevelType w:val="multilevel"/>
    <w:tmpl w:val="B5EA8AE6"/>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257F4445"/>
    <w:multiLevelType w:val="multilevel"/>
    <w:tmpl w:val="1808368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29851F53"/>
    <w:multiLevelType w:val="multilevel"/>
    <w:tmpl w:val="AA12014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2A6530CD"/>
    <w:multiLevelType w:val="multilevel"/>
    <w:tmpl w:val="F9387B22"/>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nsid w:val="2D252D3C"/>
    <w:multiLevelType w:val="singleLevel"/>
    <w:tmpl w:val="3EAEE53E"/>
    <w:lvl w:ilvl="0">
      <w:start w:val="1"/>
      <w:numFmt w:val="decimal"/>
      <w:lvlText w:val="%1)"/>
      <w:lvlJc w:val="left"/>
      <w:pPr>
        <w:tabs>
          <w:tab w:val="num" w:pos="720"/>
        </w:tabs>
        <w:ind w:left="720" w:hanging="360"/>
      </w:pPr>
      <w:rPr>
        <w:rFonts w:hint="default"/>
      </w:rPr>
    </w:lvl>
  </w:abstractNum>
  <w:abstractNum w:abstractNumId="24">
    <w:nsid w:val="2EED0373"/>
    <w:multiLevelType w:val="hybridMultilevel"/>
    <w:tmpl w:val="056A28FA"/>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2FF21772"/>
    <w:multiLevelType w:val="hybridMultilevel"/>
    <w:tmpl w:val="3190EAEC"/>
    <w:lvl w:ilvl="0" w:tplc="C66A4690">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1BB1679"/>
    <w:multiLevelType w:val="hybridMultilevel"/>
    <w:tmpl w:val="63C4E90C"/>
    <w:lvl w:ilvl="0" w:tplc="9064DCFE">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nsid w:val="356C2AE0"/>
    <w:multiLevelType w:val="multilevel"/>
    <w:tmpl w:val="F68E608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365E64CD"/>
    <w:multiLevelType w:val="hybridMultilevel"/>
    <w:tmpl w:val="B074DC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9">
    <w:nsid w:val="379D2DC1"/>
    <w:multiLevelType w:val="multilevel"/>
    <w:tmpl w:val="438A826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3AE63FCC"/>
    <w:multiLevelType w:val="multilevel"/>
    <w:tmpl w:val="31DE5F4C"/>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3CA84A75"/>
    <w:multiLevelType w:val="multilevel"/>
    <w:tmpl w:val="5B2619B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3CD204CE"/>
    <w:multiLevelType w:val="hybridMultilevel"/>
    <w:tmpl w:val="E0C4539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479"/>
        </w:tabs>
        <w:ind w:left="3479"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3D360EF7"/>
    <w:multiLevelType w:val="hybridMultilevel"/>
    <w:tmpl w:val="A3C8C826"/>
    <w:lvl w:ilvl="0" w:tplc="59CEA6DA">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DC31692"/>
    <w:multiLevelType w:val="multilevel"/>
    <w:tmpl w:val="37E2373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3DF178ED"/>
    <w:multiLevelType w:val="multilevel"/>
    <w:tmpl w:val="D5A8239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42F14AF1"/>
    <w:multiLevelType w:val="hybridMultilevel"/>
    <w:tmpl w:val="9B6AD1FC"/>
    <w:lvl w:ilvl="0" w:tplc="36C211DC">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569107E"/>
    <w:multiLevelType w:val="multilevel"/>
    <w:tmpl w:val="A1CA4D7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47176E05"/>
    <w:multiLevelType w:val="hybridMultilevel"/>
    <w:tmpl w:val="3C669F76"/>
    <w:lvl w:ilvl="0" w:tplc="7B168426">
      <w:start w:val="1"/>
      <w:numFmt w:val="decimal"/>
      <w:lvlText w:val="%1."/>
      <w:lvlJc w:val="left"/>
      <w:pPr>
        <w:tabs>
          <w:tab w:val="num" w:pos="720"/>
        </w:tabs>
        <w:ind w:left="720" w:hanging="360"/>
      </w:pPr>
      <w:rPr>
        <w:rFonts w:hint="default"/>
      </w:rPr>
    </w:lvl>
    <w:lvl w:ilvl="1" w:tplc="221C193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4BEA191F"/>
    <w:multiLevelType w:val="hybridMultilevel"/>
    <w:tmpl w:val="F4064FEC"/>
    <w:lvl w:ilvl="0" w:tplc="9064DCFE">
      <w:start w:val="1"/>
      <w:numFmt w:val="decimal"/>
      <w:lvlText w:val="%1."/>
      <w:lvlJc w:val="left"/>
      <w:pPr>
        <w:tabs>
          <w:tab w:val="num" w:pos="720"/>
        </w:tabs>
        <w:ind w:left="720" w:hanging="360"/>
      </w:pPr>
      <w:rPr>
        <w:rFonts w:hint="default"/>
        <w:b w:val="0"/>
        <w:i w:val="0"/>
        <w:sz w:val="24"/>
        <w:szCs w:val="24"/>
      </w:rPr>
    </w:lvl>
    <w:lvl w:ilvl="1" w:tplc="0BA898F6">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4C4D657B"/>
    <w:multiLevelType w:val="hybridMultilevel"/>
    <w:tmpl w:val="B4B06B4C"/>
    <w:lvl w:ilvl="0" w:tplc="9064DCFE">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FA108CE"/>
    <w:multiLevelType w:val="hybridMultilevel"/>
    <w:tmpl w:val="0C5A195C"/>
    <w:lvl w:ilvl="0" w:tplc="87DA444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4823C6A"/>
    <w:multiLevelType w:val="hybridMultilevel"/>
    <w:tmpl w:val="6E24B802"/>
    <w:lvl w:ilvl="0" w:tplc="CB762332">
      <w:start w:val="2"/>
      <w:numFmt w:val="decimal"/>
      <w:lvlText w:val="%1)"/>
      <w:lvlJc w:val="left"/>
      <w:pPr>
        <w:tabs>
          <w:tab w:val="num" w:pos="720"/>
        </w:tabs>
        <w:ind w:left="720" w:hanging="360"/>
      </w:pPr>
      <w:rPr>
        <w:rFonts w:hint="default"/>
      </w:rPr>
    </w:lvl>
    <w:lvl w:ilvl="1" w:tplc="8C38B12A">
      <w:start w:val="3"/>
      <w:numFmt w:val="decimal"/>
      <w:lvlText w:val="%2."/>
      <w:lvlJc w:val="left"/>
      <w:pPr>
        <w:tabs>
          <w:tab w:val="num" w:pos="1440"/>
        </w:tabs>
        <w:ind w:left="1440" w:hanging="360"/>
      </w:pPr>
      <w:rPr>
        <w:rFonts w:hint="default"/>
      </w:rPr>
    </w:lvl>
    <w:lvl w:ilvl="2" w:tplc="3E967C5C">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581E3745"/>
    <w:multiLevelType w:val="singleLevel"/>
    <w:tmpl w:val="7C4AC3E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44">
    <w:nsid w:val="58F273D2"/>
    <w:multiLevelType w:val="hybridMultilevel"/>
    <w:tmpl w:val="F8580DEA"/>
    <w:lvl w:ilvl="0" w:tplc="4FE6B066">
      <w:start w:val="1"/>
      <w:numFmt w:val="decimal"/>
      <w:lvlText w:val="%1)"/>
      <w:lvlJc w:val="left"/>
      <w:pPr>
        <w:tabs>
          <w:tab w:val="num" w:pos="2292"/>
        </w:tabs>
        <w:ind w:left="2292" w:hanging="360"/>
      </w:pPr>
      <w:rPr>
        <w:rFonts w:hint="default"/>
      </w:rPr>
    </w:lvl>
    <w:lvl w:ilvl="1" w:tplc="12A6D122">
      <w:start w:val="3"/>
      <w:numFmt w:val="decimal"/>
      <w:lvlText w:val="%2."/>
      <w:lvlJc w:val="left"/>
      <w:pPr>
        <w:tabs>
          <w:tab w:val="num" w:pos="1440"/>
        </w:tabs>
        <w:ind w:left="1440" w:hanging="360"/>
      </w:pPr>
      <w:rPr>
        <w:rFonts w:hint="default"/>
      </w:rPr>
    </w:lvl>
    <w:lvl w:ilvl="2" w:tplc="39CCB9C8">
      <w:start w:val="21"/>
      <w:numFmt w:val="upperRoman"/>
      <w:lvlText w:val="%3."/>
      <w:lvlJc w:val="left"/>
      <w:pPr>
        <w:ind w:left="2700" w:hanging="72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5A5E14D4"/>
    <w:multiLevelType w:val="hybridMultilevel"/>
    <w:tmpl w:val="2BC4642A"/>
    <w:lvl w:ilvl="0" w:tplc="37005D60">
      <w:start w:val="4"/>
      <w:numFmt w:val="decimal"/>
      <w:lvlText w:val="%1)"/>
      <w:lvlJc w:val="left"/>
      <w:pPr>
        <w:tabs>
          <w:tab w:val="num" w:pos="2880"/>
        </w:tabs>
        <w:ind w:left="2880" w:hanging="360"/>
      </w:pPr>
      <w:rPr>
        <w:rFonts w:hint="default"/>
      </w:rPr>
    </w:lvl>
    <w:lvl w:ilvl="1" w:tplc="365CE9CA">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lvl>
    <w:lvl w:ilvl="3" w:tplc="5F244B6A">
      <w:start w:val="2"/>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5F5E5991"/>
    <w:multiLevelType w:val="multilevel"/>
    <w:tmpl w:val="C9A6A1DC"/>
    <w:lvl w:ilvl="0">
      <w:start w:val="1"/>
      <w:numFmt w:val="decimal"/>
      <w:lvlText w:val="%1."/>
      <w:lvlJc w:val="left"/>
      <w:pPr>
        <w:tabs>
          <w:tab w:val="num" w:pos="540"/>
        </w:tabs>
        <w:ind w:left="540" w:hanging="360"/>
      </w:pPr>
    </w:lvl>
    <w:lvl w:ilvl="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47">
    <w:nsid w:val="64B409D7"/>
    <w:multiLevelType w:val="singleLevel"/>
    <w:tmpl w:val="7C4AC3E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48">
    <w:nsid w:val="651A63B6"/>
    <w:multiLevelType w:val="multilevel"/>
    <w:tmpl w:val="2E3AB27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nsid w:val="67FD1A9C"/>
    <w:multiLevelType w:val="hybridMultilevel"/>
    <w:tmpl w:val="EC24E2D2"/>
    <w:lvl w:ilvl="0" w:tplc="8006E7F2">
      <w:start w:val="3"/>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681C547C"/>
    <w:multiLevelType w:val="hybridMultilevel"/>
    <w:tmpl w:val="C7BE4E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abstractNum w:abstractNumId="52">
    <w:nsid w:val="6BD104BE"/>
    <w:multiLevelType w:val="multilevel"/>
    <w:tmpl w:val="2C44B4A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nsid w:val="6F82274A"/>
    <w:multiLevelType w:val="multilevel"/>
    <w:tmpl w:val="230CEA66"/>
    <w:lvl w:ilvl="0">
      <w:start w:val="1"/>
      <w:numFmt w:val="decimal"/>
      <w:lvlText w:val="%1."/>
      <w:lvlJc w:val="left"/>
      <w:pPr>
        <w:tabs>
          <w:tab w:val="num" w:pos="360"/>
        </w:tabs>
        <w:ind w:left="360" w:hanging="360"/>
      </w:pPr>
      <w:rPr>
        <w:rFonts w:ascii="Times New Roman" w:eastAsia="Times New Roman" w:hAnsi="Times New Roman"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nsid w:val="71150410"/>
    <w:multiLevelType w:val="hybridMultilevel"/>
    <w:tmpl w:val="F6F0D8B2"/>
    <w:lvl w:ilvl="0" w:tplc="A6B888D4">
      <w:start w:val="1"/>
      <w:numFmt w:val="bullet"/>
      <w:lvlText w:val=""/>
      <w:lvlJc w:val="left"/>
      <w:pPr>
        <w:tabs>
          <w:tab w:val="num" w:pos="2700"/>
        </w:tabs>
        <w:ind w:left="270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55">
    <w:nsid w:val="74CC0BD1"/>
    <w:multiLevelType w:val="hybridMultilevel"/>
    <w:tmpl w:val="CF0C8046"/>
    <w:lvl w:ilvl="0" w:tplc="A59A6E1C">
      <w:start w:val="1"/>
      <w:numFmt w:val="decimal"/>
      <w:lvlText w:val="%1."/>
      <w:lvlJc w:val="left"/>
      <w:pPr>
        <w:ind w:left="720" w:hanging="360"/>
      </w:pPr>
      <w:rPr>
        <w:rFonts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57424AE"/>
    <w:multiLevelType w:val="hybridMultilevel"/>
    <w:tmpl w:val="E362B2C6"/>
    <w:lvl w:ilvl="0" w:tplc="D93A1E26">
      <w:start w:val="1"/>
      <w:numFmt w:val="decimal"/>
      <w:lvlText w:val="%1."/>
      <w:lvlJc w:val="left"/>
      <w:pPr>
        <w:ind w:left="1146"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62D6B6A"/>
    <w:multiLevelType w:val="multilevel"/>
    <w:tmpl w:val="8E9681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nsid w:val="7E374585"/>
    <w:multiLevelType w:val="hybridMultilevel"/>
    <w:tmpl w:val="652EF558"/>
    <w:lvl w:ilvl="0" w:tplc="1846BA1A">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E5F4443"/>
    <w:multiLevelType w:val="hybridMultilevel"/>
    <w:tmpl w:val="1F38294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1"/>
  </w:num>
  <w:num w:numId="2">
    <w:abstractNumId w:val="47"/>
  </w:num>
  <w:num w:numId="3">
    <w:abstractNumId w:val="23"/>
  </w:num>
  <w:num w:numId="4">
    <w:abstractNumId w:val="18"/>
  </w:num>
  <w:num w:numId="5">
    <w:abstractNumId w:val="52"/>
  </w:num>
  <w:num w:numId="6">
    <w:abstractNumId w:val="46"/>
  </w:num>
  <w:num w:numId="7">
    <w:abstractNumId w:val="12"/>
  </w:num>
  <w:num w:numId="8">
    <w:abstractNumId w:val="13"/>
  </w:num>
  <w:num w:numId="9">
    <w:abstractNumId w:val="21"/>
  </w:num>
  <w:num w:numId="10">
    <w:abstractNumId w:val="34"/>
  </w:num>
  <w:num w:numId="11">
    <w:abstractNumId w:val="43"/>
  </w:num>
  <w:num w:numId="12">
    <w:abstractNumId w:val="24"/>
  </w:num>
  <w:num w:numId="13">
    <w:abstractNumId w:val="1"/>
  </w:num>
  <w:num w:numId="14">
    <w:abstractNumId w:val="5"/>
  </w:num>
  <w:num w:numId="15">
    <w:abstractNumId w:val="59"/>
  </w:num>
  <w:num w:numId="16">
    <w:abstractNumId w:val="32"/>
  </w:num>
  <w:num w:numId="17">
    <w:abstractNumId w:val="0"/>
  </w:num>
  <w:num w:numId="18">
    <w:abstractNumId w:val="42"/>
  </w:num>
  <w:num w:numId="19">
    <w:abstractNumId w:val="16"/>
  </w:num>
  <w:num w:numId="20">
    <w:abstractNumId w:val="38"/>
  </w:num>
  <w:num w:numId="21">
    <w:abstractNumId w:val="49"/>
  </w:num>
  <w:num w:numId="22">
    <w:abstractNumId w:val="44"/>
  </w:num>
  <w:num w:numId="23">
    <w:abstractNumId w:val="39"/>
  </w:num>
  <w:num w:numId="24">
    <w:abstractNumId w:val="28"/>
  </w:num>
  <w:num w:numId="25">
    <w:abstractNumId w:val="54"/>
  </w:num>
  <w:num w:numId="26">
    <w:abstractNumId w:val="45"/>
  </w:num>
  <w:num w:numId="27">
    <w:abstractNumId w:val="3"/>
  </w:num>
  <w:num w:numId="28">
    <w:abstractNumId w:val="19"/>
  </w:num>
  <w:num w:numId="29">
    <w:abstractNumId w:val="7"/>
  </w:num>
  <w:num w:numId="30">
    <w:abstractNumId w:val="55"/>
  </w:num>
  <w:num w:numId="31">
    <w:abstractNumId w:val="8"/>
  </w:num>
  <w:num w:numId="32">
    <w:abstractNumId w:val="26"/>
  </w:num>
  <w:num w:numId="33">
    <w:abstractNumId w:val="37"/>
  </w:num>
  <w:num w:numId="34">
    <w:abstractNumId w:val="57"/>
  </w:num>
  <w:num w:numId="35">
    <w:abstractNumId w:val="35"/>
  </w:num>
  <w:num w:numId="36">
    <w:abstractNumId w:val="48"/>
  </w:num>
  <w:num w:numId="37">
    <w:abstractNumId w:val="40"/>
  </w:num>
  <w:num w:numId="38">
    <w:abstractNumId w:val="29"/>
  </w:num>
  <w:num w:numId="39">
    <w:abstractNumId w:val="58"/>
  </w:num>
  <w:num w:numId="40">
    <w:abstractNumId w:val="20"/>
  </w:num>
  <w:num w:numId="41">
    <w:abstractNumId w:val="11"/>
  </w:num>
  <w:num w:numId="42">
    <w:abstractNumId w:val="14"/>
  </w:num>
  <w:num w:numId="43">
    <w:abstractNumId w:val="25"/>
  </w:num>
  <w:num w:numId="44">
    <w:abstractNumId w:val="4"/>
  </w:num>
  <w:num w:numId="45">
    <w:abstractNumId w:val="6"/>
  </w:num>
  <w:num w:numId="46">
    <w:abstractNumId w:val="10"/>
  </w:num>
  <w:num w:numId="47">
    <w:abstractNumId w:val="22"/>
  </w:num>
  <w:num w:numId="48">
    <w:abstractNumId w:val="30"/>
  </w:num>
  <w:num w:numId="49">
    <w:abstractNumId w:val="31"/>
  </w:num>
  <w:num w:numId="50">
    <w:abstractNumId w:val="41"/>
  </w:num>
  <w:num w:numId="51">
    <w:abstractNumId w:val="27"/>
  </w:num>
  <w:num w:numId="52">
    <w:abstractNumId w:val="33"/>
  </w:num>
  <w:num w:numId="53">
    <w:abstractNumId w:val="15"/>
  </w:num>
  <w:num w:numId="54">
    <w:abstractNumId w:val="17"/>
  </w:num>
  <w:num w:numId="55">
    <w:abstractNumId w:val="53"/>
  </w:num>
  <w:num w:numId="56">
    <w:abstractNumId w:val="50"/>
  </w:num>
  <w:num w:numId="57">
    <w:abstractNumId w:val="2"/>
  </w:num>
  <w:num w:numId="58">
    <w:abstractNumId w:val="9"/>
  </w:num>
  <w:num w:numId="59">
    <w:abstractNumId w:val="36"/>
  </w:num>
  <w:num w:numId="60">
    <w:abstractNumId w:val="56"/>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hyphenationZone w:val="425"/>
  <w:characterSpacingControl w:val="doNotCompress"/>
  <w:footnotePr>
    <w:footnote w:id="-1"/>
    <w:footnote w:id="0"/>
  </w:footnotePr>
  <w:endnotePr>
    <w:endnote w:id="-1"/>
    <w:endnote w:id="0"/>
  </w:endnotePr>
  <w:compat/>
  <w:rsids>
    <w:rsidRoot w:val="00A64C31"/>
    <w:rsid w:val="00074228"/>
    <w:rsid w:val="00096AE3"/>
    <w:rsid w:val="00101A50"/>
    <w:rsid w:val="00116402"/>
    <w:rsid w:val="00136594"/>
    <w:rsid w:val="001656B6"/>
    <w:rsid w:val="00177EDB"/>
    <w:rsid w:val="001A1160"/>
    <w:rsid w:val="001C2EAB"/>
    <w:rsid w:val="00214E29"/>
    <w:rsid w:val="0022297C"/>
    <w:rsid w:val="002400D8"/>
    <w:rsid w:val="00243BFD"/>
    <w:rsid w:val="00260477"/>
    <w:rsid w:val="00286092"/>
    <w:rsid w:val="00295049"/>
    <w:rsid w:val="002B4CCF"/>
    <w:rsid w:val="002D6702"/>
    <w:rsid w:val="002F6FAE"/>
    <w:rsid w:val="0030041E"/>
    <w:rsid w:val="00305F68"/>
    <w:rsid w:val="00314D02"/>
    <w:rsid w:val="00326AF6"/>
    <w:rsid w:val="003378E0"/>
    <w:rsid w:val="00360956"/>
    <w:rsid w:val="003609D2"/>
    <w:rsid w:val="00370386"/>
    <w:rsid w:val="0037628A"/>
    <w:rsid w:val="003F40A0"/>
    <w:rsid w:val="00422CA1"/>
    <w:rsid w:val="004321F1"/>
    <w:rsid w:val="00482A20"/>
    <w:rsid w:val="004954A3"/>
    <w:rsid w:val="004D152D"/>
    <w:rsid w:val="004F14B7"/>
    <w:rsid w:val="00512610"/>
    <w:rsid w:val="00570426"/>
    <w:rsid w:val="00572481"/>
    <w:rsid w:val="005759D9"/>
    <w:rsid w:val="00585DD1"/>
    <w:rsid w:val="005A0660"/>
    <w:rsid w:val="005C2538"/>
    <w:rsid w:val="005F6AA0"/>
    <w:rsid w:val="005F75A3"/>
    <w:rsid w:val="006013BC"/>
    <w:rsid w:val="006051B1"/>
    <w:rsid w:val="00615216"/>
    <w:rsid w:val="006326E3"/>
    <w:rsid w:val="0065225B"/>
    <w:rsid w:val="00666C5D"/>
    <w:rsid w:val="006673EA"/>
    <w:rsid w:val="00670426"/>
    <w:rsid w:val="00675C31"/>
    <w:rsid w:val="006C6CE6"/>
    <w:rsid w:val="006E60A9"/>
    <w:rsid w:val="006F156D"/>
    <w:rsid w:val="00722BC2"/>
    <w:rsid w:val="007416F4"/>
    <w:rsid w:val="00762E3B"/>
    <w:rsid w:val="007B039F"/>
    <w:rsid w:val="00845E17"/>
    <w:rsid w:val="00852DF2"/>
    <w:rsid w:val="0085644A"/>
    <w:rsid w:val="008620D6"/>
    <w:rsid w:val="00875158"/>
    <w:rsid w:val="00892CE2"/>
    <w:rsid w:val="008C2590"/>
    <w:rsid w:val="008F1B11"/>
    <w:rsid w:val="009326DC"/>
    <w:rsid w:val="00935BDA"/>
    <w:rsid w:val="0097423D"/>
    <w:rsid w:val="0098580A"/>
    <w:rsid w:val="009F271D"/>
    <w:rsid w:val="009F5BDD"/>
    <w:rsid w:val="00A04D8C"/>
    <w:rsid w:val="00A10109"/>
    <w:rsid w:val="00A11F40"/>
    <w:rsid w:val="00A2182E"/>
    <w:rsid w:val="00A30667"/>
    <w:rsid w:val="00A64C31"/>
    <w:rsid w:val="00A84AFB"/>
    <w:rsid w:val="00A852AF"/>
    <w:rsid w:val="00A94B3D"/>
    <w:rsid w:val="00AC0C73"/>
    <w:rsid w:val="00AC540A"/>
    <w:rsid w:val="00AC7C6A"/>
    <w:rsid w:val="00AF4426"/>
    <w:rsid w:val="00B117FE"/>
    <w:rsid w:val="00B3177C"/>
    <w:rsid w:val="00B52092"/>
    <w:rsid w:val="00B52E0F"/>
    <w:rsid w:val="00B546B7"/>
    <w:rsid w:val="00BE6999"/>
    <w:rsid w:val="00C64A8A"/>
    <w:rsid w:val="00C64B9C"/>
    <w:rsid w:val="00C82B58"/>
    <w:rsid w:val="00C96908"/>
    <w:rsid w:val="00CA27F2"/>
    <w:rsid w:val="00D23E51"/>
    <w:rsid w:val="00D552A3"/>
    <w:rsid w:val="00D603FF"/>
    <w:rsid w:val="00DA04C6"/>
    <w:rsid w:val="00DC4CFC"/>
    <w:rsid w:val="00DC5E98"/>
    <w:rsid w:val="00E05E91"/>
    <w:rsid w:val="00E447C7"/>
    <w:rsid w:val="00E652B5"/>
    <w:rsid w:val="00E706E7"/>
    <w:rsid w:val="00E971B4"/>
    <w:rsid w:val="00EA1A03"/>
    <w:rsid w:val="00EC6BDA"/>
    <w:rsid w:val="00EE1DAC"/>
    <w:rsid w:val="00F20FE8"/>
    <w:rsid w:val="00F5095E"/>
    <w:rsid w:val="00F56C3E"/>
    <w:rsid w:val="00F632D1"/>
    <w:rsid w:val="00F651FF"/>
    <w:rsid w:val="00F926A7"/>
    <w:rsid w:val="00FA3AD2"/>
    <w:rsid w:val="00FB44A7"/>
    <w:rsid w:val="00FC6770"/>
    <w:rsid w:val="00FE3DA4"/>
    <w:rsid w:val="00FF7FB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4C3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A64C31"/>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64C31"/>
    <w:pPr>
      <w:keepNext/>
      <w:suppressAutoHyphens/>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64C31"/>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uiPriority w:val="99"/>
    <w:qFormat/>
    <w:rsid w:val="00A64C31"/>
    <w:pPr>
      <w:suppressAutoHyphens/>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64C31"/>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A64C31"/>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9"/>
    <w:rsid w:val="00A64C31"/>
    <w:rPr>
      <w:rFonts w:ascii="Arial" w:eastAsia="Times New Roman" w:hAnsi="Arial" w:cs="Arial"/>
      <w:b/>
      <w:bCs/>
      <w:sz w:val="26"/>
      <w:szCs w:val="26"/>
      <w:lang w:eastAsia="pl-PL"/>
    </w:rPr>
  </w:style>
  <w:style w:type="character" w:customStyle="1" w:styleId="Nagwek6Znak">
    <w:name w:val="Nagłówek 6 Znak"/>
    <w:basedOn w:val="Domylnaczcionkaakapitu"/>
    <w:link w:val="Nagwek6"/>
    <w:uiPriority w:val="99"/>
    <w:rsid w:val="00A64C31"/>
    <w:rPr>
      <w:rFonts w:ascii="Times New Roman" w:eastAsia="Times New Roman" w:hAnsi="Times New Roman" w:cs="Times New Roman"/>
      <w:b/>
      <w:bCs/>
      <w:lang w:eastAsia="pl-PL"/>
    </w:rPr>
  </w:style>
  <w:style w:type="paragraph" w:styleId="Tekstpodstawowywcity">
    <w:name w:val="Body Text Indent"/>
    <w:basedOn w:val="Normalny"/>
    <w:link w:val="TekstpodstawowywcityZnak"/>
    <w:uiPriority w:val="99"/>
    <w:rsid w:val="00A64C31"/>
    <w:pPr>
      <w:suppressAutoHyphens/>
      <w:spacing w:after="120"/>
      <w:ind w:left="283"/>
    </w:pPr>
  </w:style>
  <w:style w:type="character" w:customStyle="1" w:styleId="TekstpodstawowywcityZnak">
    <w:name w:val="Tekst podstawowy wcięty Znak"/>
    <w:basedOn w:val="Domylnaczcionkaakapitu"/>
    <w:link w:val="Tekstpodstawowywcity"/>
    <w:uiPriority w:val="99"/>
    <w:rsid w:val="00A64C3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A64C31"/>
    <w:pPr>
      <w:suppressAutoHyphens/>
      <w:spacing w:after="120"/>
    </w:pPr>
    <w:rPr>
      <w:sz w:val="16"/>
      <w:szCs w:val="16"/>
    </w:rPr>
  </w:style>
  <w:style w:type="character" w:customStyle="1" w:styleId="Tekstpodstawowy3Znak">
    <w:name w:val="Tekst podstawowy 3 Znak"/>
    <w:basedOn w:val="Domylnaczcionkaakapitu"/>
    <w:link w:val="Tekstpodstawowy3"/>
    <w:uiPriority w:val="99"/>
    <w:rsid w:val="00A64C31"/>
    <w:rPr>
      <w:rFonts w:ascii="Times New Roman" w:eastAsia="Times New Roman" w:hAnsi="Times New Roman" w:cs="Times New Roman"/>
      <w:sz w:val="16"/>
      <w:szCs w:val="16"/>
      <w:lang w:eastAsia="pl-PL"/>
    </w:rPr>
  </w:style>
  <w:style w:type="paragraph" w:styleId="Tekstpodstawowy">
    <w:name w:val="Body Text"/>
    <w:basedOn w:val="Normalny"/>
    <w:link w:val="TekstpodstawowyZnak"/>
    <w:uiPriority w:val="99"/>
    <w:rsid w:val="00A64C31"/>
    <w:pPr>
      <w:suppressAutoHyphens/>
    </w:pPr>
    <w:rPr>
      <w:sz w:val="28"/>
      <w:szCs w:val="28"/>
    </w:rPr>
  </w:style>
  <w:style w:type="character" w:customStyle="1" w:styleId="TekstpodstawowyZnak">
    <w:name w:val="Tekst podstawowy Znak"/>
    <w:basedOn w:val="Domylnaczcionkaakapitu"/>
    <w:link w:val="Tekstpodstawowy"/>
    <w:uiPriority w:val="99"/>
    <w:rsid w:val="00A64C31"/>
    <w:rPr>
      <w:rFonts w:ascii="Times New Roman" w:eastAsia="Times New Roman" w:hAnsi="Times New Roman" w:cs="Times New Roman"/>
      <w:sz w:val="28"/>
      <w:szCs w:val="28"/>
      <w:lang w:eastAsia="pl-PL"/>
    </w:rPr>
  </w:style>
  <w:style w:type="character" w:styleId="Hipercze">
    <w:name w:val="Hyperlink"/>
    <w:basedOn w:val="Domylnaczcionkaakapitu"/>
    <w:uiPriority w:val="99"/>
    <w:rsid w:val="00A64C31"/>
    <w:rPr>
      <w:color w:val="0000FF"/>
      <w:u w:val="single"/>
    </w:rPr>
  </w:style>
  <w:style w:type="paragraph" w:customStyle="1" w:styleId="pkt">
    <w:name w:val="pkt"/>
    <w:basedOn w:val="Normalny"/>
    <w:uiPriority w:val="99"/>
    <w:rsid w:val="00A64C31"/>
    <w:pPr>
      <w:spacing w:before="60" w:after="60"/>
      <w:ind w:left="851" w:hanging="295"/>
      <w:jc w:val="both"/>
    </w:pPr>
    <w:rPr>
      <w:sz w:val="24"/>
      <w:szCs w:val="24"/>
    </w:rPr>
  </w:style>
  <w:style w:type="paragraph" w:customStyle="1" w:styleId="Blockquote">
    <w:name w:val="Blockquote"/>
    <w:basedOn w:val="Normalny"/>
    <w:uiPriority w:val="99"/>
    <w:rsid w:val="00A64C31"/>
    <w:pPr>
      <w:spacing w:before="100" w:after="100"/>
      <w:ind w:left="360" w:right="360"/>
    </w:pPr>
    <w:rPr>
      <w:sz w:val="24"/>
      <w:szCs w:val="24"/>
    </w:rPr>
  </w:style>
  <w:style w:type="paragraph" w:styleId="NormalnyWeb">
    <w:name w:val="Normal (Web)"/>
    <w:basedOn w:val="Normalny"/>
    <w:uiPriority w:val="99"/>
    <w:rsid w:val="00A64C31"/>
    <w:pPr>
      <w:spacing w:before="100" w:after="100"/>
      <w:jc w:val="both"/>
    </w:pPr>
  </w:style>
  <w:style w:type="paragraph" w:customStyle="1" w:styleId="pkt1">
    <w:name w:val="pkt1"/>
    <w:basedOn w:val="Normalny"/>
    <w:uiPriority w:val="99"/>
    <w:rsid w:val="00A64C31"/>
    <w:pPr>
      <w:spacing w:before="60" w:after="60"/>
      <w:ind w:left="850" w:hanging="425"/>
      <w:jc w:val="both"/>
    </w:pPr>
    <w:rPr>
      <w:sz w:val="24"/>
      <w:szCs w:val="24"/>
    </w:rPr>
  </w:style>
  <w:style w:type="paragraph" w:customStyle="1" w:styleId="ust">
    <w:name w:val="ust"/>
    <w:uiPriority w:val="99"/>
    <w:rsid w:val="00A64C31"/>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Standardowy0">
    <w:name w:val="Standardowy.+"/>
    <w:rsid w:val="00A64C31"/>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uiPriority w:val="99"/>
    <w:rsid w:val="00A64C31"/>
    <w:pPr>
      <w:suppressAutoHyphens/>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64C31"/>
    <w:rPr>
      <w:rFonts w:ascii="Times New Roman" w:eastAsia="Times New Roman" w:hAnsi="Times New Roman" w:cs="Times New Roman"/>
      <w:sz w:val="16"/>
      <w:szCs w:val="16"/>
      <w:lang w:eastAsia="pl-PL"/>
    </w:rPr>
  </w:style>
  <w:style w:type="paragraph" w:styleId="Bezodstpw">
    <w:name w:val="No Spacing"/>
    <w:uiPriority w:val="99"/>
    <w:qFormat/>
    <w:rsid w:val="00A64C31"/>
    <w:pPr>
      <w:spacing w:after="0" w:line="240" w:lineRule="auto"/>
    </w:pPr>
    <w:rPr>
      <w:rFonts w:ascii="Calibri" w:eastAsia="Calibri" w:hAnsi="Calibri" w:cs="Calibri"/>
    </w:rPr>
  </w:style>
  <w:style w:type="paragraph" w:customStyle="1" w:styleId="Bezodstpw1">
    <w:name w:val="Bez odstępów1"/>
    <w:uiPriority w:val="99"/>
    <w:rsid w:val="00A64C31"/>
    <w:pPr>
      <w:spacing w:after="0" w:line="240" w:lineRule="auto"/>
    </w:pPr>
    <w:rPr>
      <w:rFonts w:ascii="Calibri" w:eastAsia="Times New Roman" w:hAnsi="Calibri" w:cs="Calibri"/>
      <w:sz w:val="24"/>
      <w:szCs w:val="24"/>
    </w:rPr>
  </w:style>
  <w:style w:type="paragraph" w:customStyle="1" w:styleId="Tekstpodstawowy22">
    <w:name w:val="Tekst podstawowy 22"/>
    <w:basedOn w:val="Normalny"/>
    <w:uiPriority w:val="99"/>
    <w:rsid w:val="00A64C31"/>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Podtytu">
    <w:name w:val="Subtitle"/>
    <w:basedOn w:val="Normalny"/>
    <w:next w:val="Tekstpodstawowy"/>
    <w:link w:val="PodtytuZnak"/>
    <w:uiPriority w:val="99"/>
    <w:qFormat/>
    <w:rsid w:val="00A64C31"/>
    <w:pPr>
      <w:keepNext/>
      <w:suppressAutoHyphens/>
      <w:spacing w:before="240" w:after="120"/>
      <w:jc w:val="center"/>
    </w:pPr>
    <w:rPr>
      <w:rFonts w:ascii="Arial" w:eastAsia="Calibri" w:hAnsi="Arial" w:cs="Arial"/>
      <w:i/>
      <w:iCs/>
      <w:sz w:val="28"/>
      <w:szCs w:val="28"/>
      <w:lang w:eastAsia="ar-SA"/>
    </w:rPr>
  </w:style>
  <w:style w:type="character" w:customStyle="1" w:styleId="PodtytuZnak">
    <w:name w:val="Podtytuł Znak"/>
    <w:basedOn w:val="Domylnaczcionkaakapitu"/>
    <w:link w:val="Podtytu"/>
    <w:uiPriority w:val="99"/>
    <w:rsid w:val="00A64C31"/>
    <w:rPr>
      <w:rFonts w:ascii="Arial" w:eastAsia="Calibri" w:hAnsi="Arial" w:cs="Arial"/>
      <w:i/>
      <w:iCs/>
      <w:sz w:val="28"/>
      <w:szCs w:val="28"/>
      <w:lang w:eastAsia="ar-SA"/>
    </w:rPr>
  </w:style>
  <w:style w:type="paragraph" w:customStyle="1" w:styleId="Default">
    <w:name w:val="Default"/>
    <w:rsid w:val="00A64C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rsid w:val="00A64C31"/>
    <w:pPr>
      <w:spacing w:after="120" w:line="480" w:lineRule="auto"/>
    </w:pPr>
  </w:style>
  <w:style w:type="character" w:customStyle="1" w:styleId="Tekstpodstawowy2Znak">
    <w:name w:val="Tekst podstawowy 2 Znak"/>
    <w:basedOn w:val="Domylnaczcionkaakapitu"/>
    <w:link w:val="Tekstpodstawowy2"/>
    <w:uiPriority w:val="99"/>
    <w:rsid w:val="00A64C31"/>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uiPriority w:val="99"/>
    <w:rsid w:val="00A64C31"/>
    <w:pPr>
      <w:suppressAutoHyphens/>
      <w:ind w:firstLine="708"/>
      <w:jc w:val="both"/>
    </w:pPr>
    <w:rPr>
      <w:rFonts w:ascii="Arial" w:hAnsi="Arial" w:cs="Arial"/>
      <w:sz w:val="24"/>
      <w:szCs w:val="24"/>
      <w:lang w:eastAsia="ar-SA"/>
    </w:rPr>
  </w:style>
  <w:style w:type="paragraph" w:customStyle="1" w:styleId="lit">
    <w:name w:val="lit"/>
    <w:uiPriority w:val="99"/>
    <w:rsid w:val="00A64C31"/>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Bezodstpw2">
    <w:name w:val="Bez odstępów2"/>
    <w:uiPriority w:val="99"/>
    <w:rsid w:val="00A64C31"/>
    <w:pPr>
      <w:spacing w:after="0" w:line="240" w:lineRule="auto"/>
    </w:pPr>
    <w:rPr>
      <w:rFonts w:ascii="Calibri" w:eastAsia="Times New Roman" w:hAnsi="Calibri" w:cs="Calibri"/>
    </w:rPr>
  </w:style>
  <w:style w:type="paragraph" w:customStyle="1" w:styleId="Bezodstpw3">
    <w:name w:val="Bez odstępów3"/>
    <w:uiPriority w:val="99"/>
    <w:rsid w:val="00A64C31"/>
    <w:pPr>
      <w:spacing w:after="0" w:line="240" w:lineRule="auto"/>
    </w:pPr>
    <w:rPr>
      <w:rFonts w:ascii="Calibri" w:eastAsia="Times New Roman" w:hAnsi="Calibri" w:cs="Calibri"/>
    </w:rPr>
  </w:style>
  <w:style w:type="paragraph" w:styleId="Akapitzlist">
    <w:name w:val="List Paragraph"/>
    <w:basedOn w:val="Normalny"/>
    <w:uiPriority w:val="99"/>
    <w:qFormat/>
    <w:rsid w:val="00A64C31"/>
    <w:pPr>
      <w:ind w:left="720"/>
      <w:contextualSpacing/>
    </w:pPr>
  </w:style>
  <w:style w:type="table" w:styleId="Tabela-Siatka">
    <w:name w:val="Table Grid"/>
    <w:basedOn w:val="Standardowy"/>
    <w:uiPriority w:val="59"/>
    <w:rsid w:val="00A64C31"/>
    <w:pPr>
      <w:spacing w:after="0" w:line="240" w:lineRule="auto"/>
    </w:pPr>
    <w:rPr>
      <w:rFonts w:ascii="Calibri" w:eastAsia="Calibri" w:hAnsi="Calibri" w:cs="Times New Roman"/>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semiHidden/>
    <w:unhideWhenUsed/>
    <w:rsid w:val="00A64C31"/>
    <w:pPr>
      <w:tabs>
        <w:tab w:val="center" w:pos="4536"/>
        <w:tab w:val="right" w:pos="9072"/>
      </w:tabs>
    </w:pPr>
  </w:style>
  <w:style w:type="character" w:customStyle="1" w:styleId="NagwekZnak">
    <w:name w:val="Nagłówek Znak"/>
    <w:basedOn w:val="Domylnaczcionkaakapitu"/>
    <w:link w:val="Nagwek"/>
    <w:uiPriority w:val="99"/>
    <w:semiHidden/>
    <w:rsid w:val="00A64C3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64C31"/>
    <w:pPr>
      <w:tabs>
        <w:tab w:val="center" w:pos="4536"/>
        <w:tab w:val="right" w:pos="9072"/>
      </w:tabs>
    </w:pPr>
  </w:style>
  <w:style w:type="character" w:customStyle="1" w:styleId="StopkaZnak">
    <w:name w:val="Stopka Znak"/>
    <w:basedOn w:val="Domylnaczcionkaakapitu"/>
    <w:link w:val="Stopka"/>
    <w:uiPriority w:val="99"/>
    <w:rsid w:val="00A64C31"/>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B3177C"/>
  </w:style>
  <w:style w:type="character" w:customStyle="1" w:styleId="TekstprzypisukocowegoZnak">
    <w:name w:val="Tekst przypisu końcowego Znak"/>
    <w:basedOn w:val="Domylnaczcionkaakapitu"/>
    <w:link w:val="Tekstprzypisukocowego"/>
    <w:uiPriority w:val="99"/>
    <w:semiHidden/>
    <w:rsid w:val="00B3177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3177C"/>
    <w:rPr>
      <w:vertAlign w:val="superscript"/>
    </w:rPr>
  </w:style>
  <w:style w:type="paragraph" w:styleId="Tekstdymka">
    <w:name w:val="Balloon Text"/>
    <w:basedOn w:val="Normalny"/>
    <w:link w:val="TekstdymkaZnak"/>
    <w:uiPriority w:val="99"/>
    <w:semiHidden/>
    <w:unhideWhenUsed/>
    <w:rsid w:val="00892CE2"/>
    <w:rPr>
      <w:rFonts w:ascii="Tahoma" w:hAnsi="Tahoma" w:cs="Tahoma"/>
      <w:sz w:val="16"/>
      <w:szCs w:val="16"/>
    </w:rPr>
  </w:style>
  <w:style w:type="character" w:customStyle="1" w:styleId="TekstdymkaZnak">
    <w:name w:val="Tekst dymka Znak"/>
    <w:basedOn w:val="Domylnaczcionkaakapitu"/>
    <w:link w:val="Tekstdymka"/>
    <w:uiPriority w:val="99"/>
    <w:semiHidden/>
    <w:rsid w:val="00892CE2"/>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B434B3-1899-4360-A0E3-C788A6AFB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413</Words>
  <Characters>2484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bpakula</cp:lastModifiedBy>
  <cp:revision>9</cp:revision>
  <cp:lastPrinted>2015-06-16T05:36:00Z</cp:lastPrinted>
  <dcterms:created xsi:type="dcterms:W3CDTF">2015-06-11T08:03:00Z</dcterms:created>
  <dcterms:modified xsi:type="dcterms:W3CDTF">2015-06-17T10:37:00Z</dcterms:modified>
</cp:coreProperties>
</file>